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AEC1C8E">
      <w:pPr>
        <w:pStyle w:val="36"/>
      </w:pPr>
      <w:r>
        <w:t>README</w:t>
      </w:r>
    </w:p>
    <w:p w14:paraId="491747CA">
      <w:pPr>
        <w:pStyle w:val="2"/>
      </w:pPr>
      <w:r>
        <w:t>1. Introductory Information</w:t>
      </w:r>
    </w:p>
    <w:p w14:paraId="6E4B5724">
      <w:r>
        <w:t>Title of the Dataset:</w:t>
      </w:r>
      <w:r>
        <w:br w:type="textWrapping"/>
      </w:r>
      <w:r>
        <w:t>Strength Performance of PVA-Treated Palm Kernel Shell Laterized Concrete</w:t>
      </w:r>
    </w:p>
    <w:p w14:paraId="3BDFCAC8">
      <w:r>
        <w:t>Description of Contents:</w:t>
      </w:r>
      <w:r>
        <w:br w:type="textWrapping"/>
      </w:r>
      <w:r>
        <w:t>This dataset contains experimental results from a study evaluating the mechanical and physical performance of concrete incorporating polyvinyl alcohol (PVA)-treated palm kernel shell (PKS) as partial coarse aggregate and laterite as partial fine aggregate. It includes results for compressive strength, flexural strength, tensile splitting strength, density, and slump values across various mix proportions and curing ages.</w:t>
      </w:r>
    </w:p>
    <w:p w14:paraId="5F0392F8">
      <w:r>
        <w:t>File Name:</w:t>
      </w:r>
      <w:r>
        <w:br w:type="textWrapping"/>
      </w:r>
      <w:r>
        <w:t>Strength Performance of PVA Treated PKS Laterized Concrete Data 2.xlsx</w:t>
      </w:r>
    </w:p>
    <w:p w14:paraId="69E10FD5">
      <w:r>
        <w:t>File Format:</w:t>
      </w:r>
      <w:r>
        <w:br w:type="textWrapping"/>
      </w:r>
      <w:r>
        <w:t>Microsoft Excel Workbook (.xlsx)</w:t>
      </w:r>
    </w:p>
    <w:p w14:paraId="70BDD38A">
      <w:r>
        <w:t>File Structure:</w:t>
      </w:r>
      <w:r>
        <w:br w:type="textWrapping"/>
      </w:r>
      <w:r>
        <w:t>The Excel workbook contains</w:t>
      </w:r>
      <w:r>
        <w:rPr>
          <w:rFonts w:hint="default"/>
          <w:lang w:val="en-US"/>
        </w:rPr>
        <w:t xml:space="preserve"> </w:t>
      </w:r>
      <w:r>
        <w:t>structured tables with labeled rows and columns for various test results.</w:t>
      </w:r>
    </w:p>
    <w:p w14:paraId="54A0328B">
      <w:r>
        <w:t>Contact Information:</w:t>
      </w:r>
      <w:r>
        <w:br w:type="textWrapping"/>
      </w:r>
      <w:r>
        <w:t>Mark Omeiza Onipe</w:t>
      </w:r>
      <w:r>
        <w:br w:type="textWrapping"/>
      </w:r>
      <w:r>
        <w:t>Department of Building, Delta University of Science and Technology, Ozoro, Nigeria</w:t>
      </w:r>
      <w:r>
        <w:br w:type="textWrapping"/>
      </w:r>
      <w:r>
        <w:t>Email: onipemo@dsust.edu.ng</w:t>
      </w:r>
    </w:p>
    <w:p w14:paraId="59DA3993">
      <w:pPr>
        <w:pStyle w:val="2"/>
      </w:pPr>
      <w:r>
        <w:t>2. Methodological Information</w:t>
      </w:r>
    </w:p>
    <w:p w14:paraId="7C8F3F52">
      <w:r>
        <w:t>Data Collection Method:</w:t>
      </w:r>
      <w:r>
        <w:br w:type="textWrapping"/>
      </w:r>
      <w:r>
        <w:t>Concrete mixes were prepared with varying replacement levels of PKS and laterite (10%, 20%, and 30%) and treated with 5% PVA solution. Tests were conducted in accordance with British Standards (BS EN) for each mechanical property. Curing durations included 7, 28, 60, and 90 days.</w:t>
      </w:r>
    </w:p>
    <w:p w14:paraId="518D48EB">
      <w:r>
        <w:t>Processing Method:</w:t>
      </w:r>
      <w:r>
        <w:br w:type="textWrapping"/>
      </w:r>
      <w:r>
        <w:t>Aggregates were brought to saturated surface dry (SSD) conditions before mixing. Treated and untreated variants were tested to assess the effect of PVA treatment.</w:t>
      </w:r>
    </w:p>
    <w:p w14:paraId="19153930">
      <w:r>
        <w:t>Software Used:</w:t>
      </w:r>
      <w:r>
        <w:br w:type="textWrapping"/>
      </w:r>
      <w:r>
        <w:t>- Data compiled and processed using Microsoft Excel 365</w:t>
      </w:r>
      <w:r>
        <w:br w:type="textWrapping"/>
      </w:r>
      <w:r>
        <w:t>- Graphs generated using Excel chart tools</w:t>
      </w:r>
    </w:p>
    <w:p w14:paraId="60B20728">
      <w:r>
        <w:t>Standards and Calibration:</w:t>
      </w:r>
      <w:r>
        <w:br w:type="textWrapping"/>
      </w:r>
      <w:r>
        <w:t>All test procedures followed British Standards (BS EN 12390, 12350, etc.). Testing machines were calibrated as per standard procedures.</w:t>
      </w:r>
    </w:p>
    <w:p w14:paraId="6B37A4BD">
      <w:pPr>
        <w:pStyle w:val="2"/>
      </w:pPr>
      <w:r>
        <w:t>3. Data-Specific Information</w:t>
      </w:r>
    </w:p>
    <w:p w14:paraId="7423EAAB">
      <w:r>
        <w:t>Column Headings and Definitions:</w:t>
      </w:r>
    </w:p>
    <w:p w14:paraId="6BAECB33">
      <w:r>
        <w:t>- Treatment: Indicates if aggregates were 'Treated' (with PVA) or 'Untreated'</w:t>
      </w:r>
      <w:r>
        <w:br w:type="textWrapping"/>
      </w:r>
      <w:r>
        <w:t>- Compressive Strength (MPa): Cube strength at different curing ages (7, 28, 60, 90 days)</w:t>
      </w:r>
      <w:r>
        <w:br w:type="textWrapping"/>
      </w:r>
      <w:r>
        <w:t>- Flexural Strength (MPa): Three-point bending test result at specified curing ages</w:t>
      </w:r>
      <w:r>
        <w:br w:type="textWrapping"/>
      </w:r>
      <w:r>
        <w:t>- Tensile Splitting Strength (MPa): Splitting tensile test result at specified curing ages</w:t>
      </w:r>
      <w:r>
        <w:br w:type="textWrapping"/>
      </w:r>
      <w:r>
        <w:t>- Density (kg/m³): Hardened concrete density at 28 days</w:t>
      </w:r>
      <w:r>
        <w:br w:type="textWrapping"/>
      </w:r>
      <w:r>
        <w:t>- Slump (mm): Slump value measured for fresh concrete</w:t>
      </w:r>
    </w:p>
    <w:p w14:paraId="213528DE">
      <w:r>
        <w:t>Units of Measurement:</w:t>
      </w:r>
      <w:r>
        <w:br w:type="textWrapping"/>
      </w:r>
      <w:r>
        <w:t>- Strength: Megapascals (MPa)</w:t>
      </w:r>
      <w:r>
        <w:br w:type="textWrapping"/>
      </w:r>
      <w:r>
        <w:t>- Density: Kilograms per cubic meter (kg/m³)</w:t>
      </w:r>
      <w:r>
        <w:br w:type="textWrapping"/>
      </w:r>
      <w:r>
        <w:t>- Slump: Millimeters (mm)</w:t>
      </w:r>
    </w:p>
    <w:p w14:paraId="5B5D47F4">
      <w:r>
        <w:t>Missing Data Notation:</w:t>
      </w:r>
      <w:r>
        <w:br w:type="textWrapping"/>
      </w:r>
      <w:r>
        <w:t>If applicable, cells with missing results are left blank.</w:t>
      </w:r>
    </w:p>
    <w:p w14:paraId="2C9D9F2B">
      <w:pPr>
        <w:pStyle w:val="2"/>
      </w:pPr>
      <w:r>
        <w:t>4. Sharing and Access Information</w:t>
      </w:r>
    </w:p>
    <w:p w14:paraId="22CC7687">
      <w:r>
        <w:t>License:</w:t>
      </w:r>
      <w:r>
        <w:br w:type="textWrapping"/>
      </w:r>
      <w:r>
        <w:t>This dataset is shared under the Creative Commons Attribution 4.0 International License (CC BY 4.0). You are free to use, share, and adapt the dataset with appropriate credit to the author.</w:t>
      </w:r>
      <w:bookmarkStart w:id="0" w:name="_GoBack"/>
      <w:bookmarkEnd w:id="0"/>
    </w:p>
    <w:sectPr>
      <w:pgSz w:w="12240" w:h="15840"/>
      <w:pgMar w:top="1440" w:right="1800" w:bottom="1440" w:left="1800" w:header="720" w:footer="720" w:gutter="0"/>
      <w:cols w:space="720"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altName w:val="Arial Unicode MS"/>
    <w:panose1 w:val="00000000000000000000"/>
    <w:charset w:val="86"/>
    <w:family w:val="auto"/>
    <w:pitch w:val="default"/>
    <w:sig w:usb0="00000000" w:usb1="00000000" w:usb2="00000000" w:usb3="00000000" w:csb0="00000000" w:csb1="00000000"/>
  </w:font>
  <w:font w:name="Cambria">
    <w:panose1 w:val="02040503050406030204"/>
    <w:charset w:val="00"/>
    <w:family w:val="auto"/>
    <w:pitch w:val="default"/>
    <w:sig w:usb0="E00006FF" w:usb1="420024FF" w:usb2="02000000" w:usb3="00000000" w:csb0="2000019F" w:csb1="00000000"/>
  </w:font>
  <w:font w:name="ＭＳ 明朝">
    <w:altName w:val="Yu Gothic"/>
    <w:panose1 w:val="00000000000000000000"/>
    <w:charset w:val="80"/>
    <w:family w:val="roman"/>
    <w:pitch w:val="default"/>
    <w:sig w:usb0="00000000" w:usb1="00000000" w:usb2="00000010" w:usb3="00000000" w:csb0="00020000" w:csb1="00000000"/>
  </w:font>
  <w:font w:name="ＭＳ 明朝">
    <w:altName w:val="SimSun"/>
    <w:panose1 w:val="00000000000000000000"/>
    <w:charset w:val="86"/>
    <w:family w:val="auto"/>
    <w:pitch w:val="default"/>
    <w:sig w:usb0="00000000" w:usb1="00000000" w:usb2="00000000" w:usb3="00000000" w:csb0="00000000" w:csb1="00000000"/>
  </w:font>
  <w:font w:name="MS Gothic">
    <w:panose1 w:val="020B0609070205080204"/>
    <w:charset w:val="80"/>
    <w:family w:val="modern"/>
    <w:pitch w:val="default"/>
    <w:sig w:usb0="E00002FF" w:usb1="6AC7FDFB" w:usb2="08000012" w:usb3="00000000" w:csb0="4002009F" w:csb1="DFD70000"/>
  </w:font>
  <w:font w:name="Symbol">
    <w:panose1 w:val="05050102010706020507"/>
    <w:charset w:val="02"/>
    <w:family w:val="auto"/>
    <w:pitch w:val="default"/>
    <w:sig w:usb0="00000000" w:usb1="00000000" w:usb2="00000000" w:usb3="00000000" w:csb0="80000000" w:csb1="00000000"/>
  </w:font>
  <w:font w:name="Courier">
    <w:altName w:val="Courier New"/>
    <w:panose1 w:val="02000500000000000000"/>
    <w:charset w:val="00"/>
    <w:family w:val="auto"/>
    <w:pitch w:val="default"/>
    <w:sig w:usb0="00000000" w:usb1="00000000" w:usb2="00000000" w:usb3="00000000" w:csb0="00000001" w:csb1="00000000"/>
  </w:font>
  <w:font w:name="ＭＳ 明朝">
    <w:altName w:val="AMGDT"/>
    <w:panose1 w:val="00000000000000000000"/>
    <w:charset w:val="00"/>
    <w:family w:val="auto"/>
    <w:pitch w:val="default"/>
    <w:sig w:usb0="00000000" w:usb1="00000000" w:usb2="00000000" w:usb3="00000000" w:csb0="00000000" w:csb1="00000000"/>
  </w:font>
  <w:font w:name="AMGDT">
    <w:panose1 w:val="02000400000000000000"/>
    <w:charset w:val="00"/>
    <w:family w:val="auto"/>
    <w:pitch w:val="default"/>
    <w:sig w:usb0="80000003" w:usb1="10000000" w:usb2="00000000" w:usb3="00000000" w:csb0="00000001" w:csb1="00000000"/>
  </w:font>
  <w:font w:name="Arial Unicode MS">
    <w:panose1 w:val="020B0604020202020204"/>
    <w:charset w:val="86"/>
    <w:family w:val="auto"/>
    <w:pitch w:val="default"/>
    <w:sig w:usb0="F7FFAEFF" w:usb1="F9DFFFFF" w:usb2="0000007F" w:usb3="00000000" w:csb0="203F01FF" w:csb1="DFFF0000"/>
  </w:font>
  <w:font w:name="Yu Gothic">
    <w:panose1 w:val="020B0400000000000000"/>
    <w:charset w:val="80"/>
    <w:family w:val="auto"/>
    <w:pitch w:val="default"/>
    <w:sig w:usb0="E00002FF" w:usb1="2AC7FDFF" w:usb2="00000016" w:usb3="00000000" w:csb0="2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FFFF7E"/>
    <w:multiLevelType w:val="singleLevel"/>
    <w:tmpl w:val="FFFFFF7E"/>
    <w:lvl w:ilvl="0" w:tentative="0">
      <w:start w:val="1"/>
      <w:numFmt w:val="decimal"/>
      <w:pStyle w:val="31"/>
      <w:lvlText w:val="%1."/>
      <w:lvlJc w:val="left"/>
      <w:pPr>
        <w:tabs>
          <w:tab w:val="left" w:pos="1080"/>
        </w:tabs>
        <w:ind w:left="1080" w:hanging="360"/>
      </w:pPr>
    </w:lvl>
  </w:abstractNum>
  <w:abstractNum w:abstractNumId="1">
    <w:nsid w:val="FFFFFF7F"/>
    <w:multiLevelType w:val="singleLevel"/>
    <w:tmpl w:val="FFFFFF7F"/>
    <w:lvl w:ilvl="0" w:tentative="0">
      <w:start w:val="1"/>
      <w:numFmt w:val="decimal"/>
      <w:pStyle w:val="30"/>
      <w:lvlText w:val="%1."/>
      <w:lvlJc w:val="left"/>
      <w:pPr>
        <w:tabs>
          <w:tab w:val="left" w:pos="720"/>
        </w:tabs>
        <w:ind w:left="720" w:hanging="360"/>
      </w:pPr>
    </w:lvl>
  </w:abstractNum>
  <w:abstractNum w:abstractNumId="2">
    <w:nsid w:val="FFFFFF82"/>
    <w:multiLevelType w:val="singleLevel"/>
    <w:tmpl w:val="FFFFFF82"/>
    <w:lvl w:ilvl="0" w:tentative="0">
      <w:start w:val="1"/>
      <w:numFmt w:val="bullet"/>
      <w:pStyle w:val="25"/>
      <w:lvlText w:val=""/>
      <w:lvlJc w:val="left"/>
      <w:pPr>
        <w:tabs>
          <w:tab w:val="left" w:pos="1080"/>
        </w:tabs>
        <w:ind w:left="1080" w:hanging="360"/>
      </w:pPr>
      <w:rPr>
        <w:rFonts w:hint="default" w:ascii="Symbol" w:hAnsi="Symbol"/>
      </w:rPr>
    </w:lvl>
  </w:abstractNum>
  <w:abstractNum w:abstractNumId="3">
    <w:nsid w:val="FFFFFF83"/>
    <w:multiLevelType w:val="singleLevel"/>
    <w:tmpl w:val="FFFFFF83"/>
    <w:lvl w:ilvl="0" w:tentative="0">
      <w:start w:val="1"/>
      <w:numFmt w:val="bullet"/>
      <w:pStyle w:val="24"/>
      <w:lvlText w:val=""/>
      <w:lvlJc w:val="left"/>
      <w:pPr>
        <w:tabs>
          <w:tab w:val="left" w:pos="720"/>
        </w:tabs>
        <w:ind w:left="720" w:hanging="360"/>
      </w:pPr>
      <w:rPr>
        <w:rFonts w:hint="default" w:ascii="Symbol" w:hAnsi="Symbol"/>
      </w:rPr>
    </w:lvl>
  </w:abstractNum>
  <w:abstractNum w:abstractNumId="4">
    <w:nsid w:val="FFFFFF88"/>
    <w:multiLevelType w:val="singleLevel"/>
    <w:tmpl w:val="FFFFFF88"/>
    <w:lvl w:ilvl="0" w:tentative="0">
      <w:start w:val="1"/>
      <w:numFmt w:val="decimal"/>
      <w:pStyle w:val="29"/>
      <w:lvlText w:val="%1."/>
      <w:lvlJc w:val="left"/>
      <w:pPr>
        <w:tabs>
          <w:tab w:val="left" w:pos="360"/>
        </w:tabs>
        <w:ind w:left="360" w:hanging="360"/>
      </w:pPr>
    </w:lvl>
  </w:abstractNum>
  <w:abstractNum w:abstractNumId="5">
    <w:nsid w:val="FFFFFF89"/>
    <w:multiLevelType w:val="singleLevel"/>
    <w:tmpl w:val="FFFFFF89"/>
    <w:lvl w:ilvl="0" w:tentative="0">
      <w:start w:val="1"/>
      <w:numFmt w:val="bullet"/>
      <w:pStyle w:val="23"/>
      <w:lvlText w:val=""/>
      <w:lvlJc w:val="left"/>
      <w:pPr>
        <w:tabs>
          <w:tab w:val="left" w:pos="360"/>
        </w:tabs>
        <w:ind w:left="360" w:hanging="360"/>
      </w:pPr>
      <w:rPr>
        <w:rFonts w:hint="default" w:ascii="Symbol" w:hAnsi="Symbol"/>
      </w:rPr>
    </w:lvl>
  </w:abstractNum>
  <w:num w:numId="1">
    <w:abstractNumId w:val="5"/>
  </w:num>
  <w:num w:numId="2">
    <w:abstractNumId w:val="3"/>
  </w:num>
  <w:num w:numId="3">
    <w:abstractNumId w:val="2"/>
  </w:num>
  <w:num w:numId="4">
    <w:abstractNumId w:val="4"/>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20"/>
  <w:characterSpacingControl w:val="doNotCompress"/>
  <w:footnotePr>
    <w:footnote w:id="0"/>
    <w:footnote w:id="1"/>
  </w:footnotePr>
  <w:endnotePr>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 w:val="08D645F4"/>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ja-JP"/>
  <w:clrSchemeMapping w:bg1="light1" w:t1="dark1" w:bg2="light2" w:t2="dark2" w:accent1="accent1" w:accent2="accent2" w:accent3="accent3" w:accent4="accent4" w:accent5="accent5" w:accent6="accent6" w:hyperlink="hyperlink" w:followedHyperlink="followedHyperlink"/>
  <w14:defaultImageDpi w14:val="300"/>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qFormat="1" w:uiPriority="99" w:semiHidden="0" w:name="macro"/>
    <w:lsdException w:uiPriority="99" w:name="toa heading"/>
    <w:lsdException w:qFormat="1" w:uiPriority="99" w:semiHidden="0" w:name="List"/>
    <w:lsdException w:uiPriority="99" w:semiHidden="0" w:name="List Bullet"/>
    <w:lsdException w:qFormat="1" w:uiPriority="99" w:semiHidden="0" w:name="List Number"/>
    <w:lsdException w:qFormat="1" w:uiPriority="99" w:semiHidden="0" w:name="List 2"/>
    <w:lsdException w:qFormat="1" w:uiPriority="99" w:semiHidden="0" w:name="List 3"/>
    <w:lsdException w:uiPriority="99" w:name="List 4"/>
    <w:lsdException w:uiPriority="99" w:name="List 5"/>
    <w:lsdException w:qFormat="1" w:uiPriority="99" w:semiHidden="0" w:name="List Bullet 2"/>
    <w:lsdException w:qFormat="1" w:uiPriority="99" w:semiHidden="0" w:name="List Bullet 3"/>
    <w:lsdException w:uiPriority="99" w:name="List Bullet 4"/>
    <w:lsdException w:uiPriority="99" w:name="List Bullet 5"/>
    <w:lsdException w:qFormat="1" w:uiPriority="99" w:semiHidden="0" w:name="List Number 2"/>
    <w:lsdException w:qFormat="1" w:uiPriority="99" w:semiHidden="0"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iPriority="99" w:semiHidden="0" w:name="Body Text"/>
    <w:lsdException w:uiPriority="99" w:name="Body Text Indent"/>
    <w:lsdException w:qFormat="1" w:uiPriority="99" w:semiHidden="0" w:name="List Continue"/>
    <w:lsdException w:qFormat="1" w:uiPriority="99" w:semiHidden="0" w:name="List Continue 2"/>
    <w:lsdException w:qFormat="1" w:uiPriority="99" w:semiHidden="0"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iPriority="99" w:semiHidden="0" w:name="Body Text 2"/>
    <w:lsdException w:qFormat="1" w:uiPriority="99" w:semiHidden="0"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qFormat="1" w:unhideWhenUsed="0" w:uiPriority="1" w:semiHidden="0" w:name="No Spacing"/>
    <w:lsdException w:qFormat="1" w:unhideWhenUsed="0" w:uiPriority="60" w:semiHidden="0" w:name="Light Shading"/>
    <w:lsdException w:qFormat="1" w:unhideWhenUsed="0" w:uiPriority="61" w:semiHidden="0" w:name="Light List"/>
    <w:lsdException w:unhideWhenUsed="0" w:uiPriority="62" w:semiHidden="0" w:name="Light Grid"/>
    <w:lsdException w:qFormat="1" w:unhideWhenUsed="0" w:uiPriority="63" w:semiHidden="0" w:name="Medium Shading 1"/>
    <w:lsdException w:unhideWhenUsed="0" w:uiPriority="64" w:semiHidden="0" w:name="Medium Shading 2"/>
    <w:lsdException w:unhideWhenUsed="0" w:uiPriority="65" w:semiHidden="0" w:name="Medium List 1"/>
    <w:lsdException w:qFormat="1" w:unhideWhenUsed="0" w:uiPriority="66" w:semiHidden="0" w:name="Medium List 2"/>
    <w:lsdException w:qFormat="1" w:unhideWhenUsed="0" w:uiPriority="67" w:semiHidden="0" w:name="Medium Grid 1"/>
    <w:lsdException w:qFormat="1" w:unhideWhenUsed="0" w:uiPriority="68" w:semiHidden="0" w:name="Medium Grid 2"/>
    <w:lsdException w:qFormat="1" w:unhideWhenUsed="0" w:uiPriority="69" w:semiHidden="0" w:name="Medium Grid 3"/>
    <w:lsdException w:qFormat="1" w:unhideWhenUsed="0" w:uiPriority="70" w:semiHidden="0" w:name="Dark List"/>
    <w:lsdException w:qFormat="1" w:unhideWhenUsed="0" w:uiPriority="71" w:semiHidden="0" w:name="Colorful Shading"/>
    <w:lsdException w:qFormat="1" w:unhideWhenUsed="0" w:uiPriority="72" w:semiHidden="0" w:name="Colorful List"/>
    <w:lsdException w:unhideWhenUsed="0" w:uiPriority="73" w:semiHidden="0" w:name="Colorful Grid"/>
    <w:lsdException w:qFormat="1" w:unhideWhenUsed="0" w:uiPriority="60" w:semiHidden="0" w:name="Light Shading Accent 1"/>
    <w:lsdException w:qFormat="1" w:unhideWhenUsed="0" w:uiPriority="61" w:semiHidden="0" w:name="Light List Accent 1"/>
    <w:lsdException w:qFormat="1" w:unhideWhenUsed="0" w:uiPriority="62" w:semiHidden="0" w:name="Light Grid Accent 1"/>
    <w:lsdException w:qFormat="1" w:unhideWhenUsed="0" w:uiPriority="63" w:semiHidden="0" w:name="Medium Shading 1 Accent 1"/>
    <w:lsdException w:unhideWhenUsed="0" w:uiPriority="64" w:semiHidden="0" w:name="Medium Shading 2 Accent 1"/>
    <w:lsdException w:qFormat="1"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qFormat="1" w:unhideWhenUsed="0" w:uiPriority="66" w:semiHidden="0" w:name="Medium List 2 Accent 1"/>
    <w:lsdException w:qFormat="1" w:unhideWhenUsed="0" w:uiPriority="67" w:semiHidden="0" w:name="Medium Grid 1 Accent 1"/>
    <w:lsdException w:unhideWhenUsed="0" w:uiPriority="68" w:semiHidden="0" w:name="Medium Grid 2 Accent 1"/>
    <w:lsdException w:unhideWhenUsed="0" w:uiPriority="69" w:semiHidden="0" w:name="Medium Grid 3 Accent 1"/>
    <w:lsdException w:qFormat="1" w:unhideWhenUsed="0" w:uiPriority="70" w:semiHidden="0" w:name="Dark List Accent 1"/>
    <w:lsdException w:qFormat="1" w:unhideWhenUsed="0" w:uiPriority="71" w:semiHidden="0" w:name="Colorful Shading Accent 1"/>
    <w:lsdException w:qFormat="1" w:unhideWhenUsed="0" w:uiPriority="72" w:semiHidden="0" w:name="Colorful List Accent 1"/>
    <w:lsdException w:unhideWhenUsed="0" w:uiPriority="73" w:semiHidden="0" w:name="Colorful Grid Accent 1"/>
    <w:lsdException w:qFormat="1" w:unhideWhenUsed="0" w:uiPriority="60" w:semiHidden="0" w:name="Light Shading Accent 2"/>
    <w:lsdException w:unhideWhenUsed="0" w:uiPriority="61" w:semiHidden="0" w:name="Light List Accent 2"/>
    <w:lsdException w:qFormat="1" w:unhideWhenUsed="0" w:uiPriority="62" w:semiHidden="0" w:name="Light Grid Accent 2"/>
    <w:lsdException w:unhideWhenUsed="0" w:uiPriority="63" w:semiHidden="0" w:name="Medium Shading 1 Accent 2"/>
    <w:lsdException w:unhideWhenUsed="0" w:uiPriority="64" w:semiHidden="0" w:name="Medium Shading 2 Accent 2"/>
    <w:lsdException w:qFormat="1" w:unhideWhenUsed="0" w:uiPriority="65" w:semiHidden="0" w:name="Medium List 1 Accent 2"/>
    <w:lsdException w:qFormat="1" w:unhideWhenUsed="0" w:uiPriority="66" w:semiHidden="0" w:name="Medium List 2 Accent 2"/>
    <w:lsdException w:unhideWhenUsed="0" w:uiPriority="67" w:semiHidden="0" w:name="Medium Grid 1 Accent 2"/>
    <w:lsdException w:qFormat="1" w:unhideWhenUsed="0" w:uiPriority="68" w:semiHidden="0" w:name="Medium Grid 2 Accent 2"/>
    <w:lsdException w:qFormat="1" w:unhideWhenUsed="0" w:uiPriority="69" w:semiHidden="0" w:name="Medium Grid 3 Accent 2"/>
    <w:lsdException w:qFormat="1" w:unhideWhenUsed="0" w:uiPriority="70" w:semiHidden="0" w:name="Dark List Accent 2"/>
    <w:lsdException w:unhideWhenUsed="0" w:uiPriority="71" w:semiHidden="0" w:name="Colorful Shading Accent 2"/>
    <w:lsdException w:qFormat="1" w:unhideWhenUsed="0" w:uiPriority="72" w:semiHidden="0" w:name="Colorful List Accent 2"/>
    <w:lsdException w:qFormat="1" w:unhideWhenUsed="0" w:uiPriority="73" w:semiHidden="0" w:name="Colorful Grid Accent 2"/>
    <w:lsdException w:qFormat="1" w:unhideWhenUsed="0" w:uiPriority="60" w:semiHidden="0" w:name="Light Shading Accent 3"/>
    <w:lsdException w:qFormat="1" w:unhideWhenUsed="0" w:uiPriority="61" w:semiHidden="0" w:name="Light List Accent 3"/>
    <w:lsdException w:qFormat="1" w:unhideWhenUsed="0" w:uiPriority="62" w:semiHidden="0" w:name="Light Grid Accent 3"/>
    <w:lsdException w:qFormat="1" w:unhideWhenUsed="0" w:uiPriority="63" w:semiHidden="0" w:name="Medium Shading 1 Accent 3"/>
    <w:lsdException w:unhideWhenUsed="0" w:uiPriority="64" w:semiHidden="0" w:name="Medium Shading 2 Accent 3"/>
    <w:lsdException w:qFormat="1" w:unhideWhenUsed="0" w:uiPriority="65" w:semiHidden="0" w:name="Medium List 1 Accent 3"/>
    <w:lsdException w:qFormat="1" w:unhideWhenUsed="0" w:uiPriority="66" w:semiHidden="0" w:name="Medium List 2 Accent 3"/>
    <w:lsdException w:qFormat="1" w:unhideWhenUsed="0" w:uiPriority="67" w:semiHidden="0" w:name="Medium Grid 1 Accent 3"/>
    <w:lsdException w:qFormat="1" w:unhideWhenUsed="0" w:uiPriority="68" w:semiHidden="0" w:name="Medium Grid 2 Accent 3"/>
    <w:lsdException w:qFormat="1" w:unhideWhenUsed="0" w:uiPriority="69" w:semiHidden="0" w:name="Medium Grid 3 Accent 3"/>
    <w:lsdException w:unhideWhenUsed="0" w:uiPriority="70" w:semiHidden="0" w:name="Dark List Accent 3"/>
    <w:lsdException w:qFormat="1" w:unhideWhenUsed="0" w:uiPriority="71" w:semiHidden="0" w:name="Colorful Shading Accent 3"/>
    <w:lsdException w:qFormat="1" w:unhideWhenUsed="0" w:uiPriority="72" w:semiHidden="0" w:name="Colorful List Accent 3"/>
    <w:lsdException w:qFormat="1" w:unhideWhenUsed="0" w:uiPriority="73" w:semiHidden="0" w:name="Colorful Grid Accent 3"/>
    <w:lsdException w:qFormat="1" w:unhideWhenUsed="0" w:uiPriority="60" w:semiHidden="0" w:name="Light Shading Accent 4"/>
    <w:lsdException w:qFormat="1" w:unhideWhenUsed="0" w:uiPriority="61" w:semiHidden="0" w:name="Light List Accent 4"/>
    <w:lsdException w:qFormat="1" w:unhideWhenUsed="0" w:uiPriority="62" w:semiHidden="0" w:name="Light Grid Accent 4"/>
    <w:lsdException w:unhideWhenUsed="0" w:uiPriority="63" w:semiHidden="0" w:name="Medium Shading 1 Accent 4"/>
    <w:lsdException w:qFormat="1" w:unhideWhenUsed="0" w:uiPriority="64" w:semiHidden="0" w:name="Medium Shading 2 Accent 4"/>
    <w:lsdException w:qFormat="1" w:unhideWhenUsed="0" w:uiPriority="65" w:semiHidden="0" w:name="Medium List 1 Accent 4"/>
    <w:lsdException w:qFormat="1" w:unhideWhenUsed="0" w:uiPriority="66" w:semiHidden="0" w:name="Medium List 2 Accent 4"/>
    <w:lsdException w:qFormat="1" w:unhideWhenUsed="0" w:uiPriority="67" w:semiHidden="0" w:name="Medium Grid 1 Accent 4"/>
    <w:lsdException w:qFormat="1" w:unhideWhenUsed="0" w:uiPriority="68" w:semiHidden="0" w:name="Medium Grid 2 Accent 4"/>
    <w:lsdException w:qFormat="1" w:unhideWhenUsed="0" w:uiPriority="69" w:semiHidden="0" w:name="Medium Grid 3 Accent 4"/>
    <w:lsdException w:qFormat="1" w:unhideWhenUsed="0" w:uiPriority="70" w:semiHidden="0" w:name="Dark List Accent 4"/>
    <w:lsdException w:qFormat="1" w:unhideWhenUsed="0" w:uiPriority="71" w:semiHidden="0" w:name="Colorful Shading Accent 4"/>
    <w:lsdException w:qFormat="1" w:unhideWhenUsed="0" w:uiPriority="72" w:semiHidden="0" w:name="Colorful List Accent 4"/>
    <w:lsdException w:qFormat="1" w:unhideWhenUsed="0" w:uiPriority="73" w:semiHidden="0" w:name="Colorful Grid Accent 4"/>
    <w:lsdException w:qFormat="1" w:unhideWhenUsed="0" w:uiPriority="60" w:semiHidden="0" w:name="Light Shading Accent 5"/>
    <w:lsdException w:qFormat="1" w:unhideWhenUsed="0" w:uiPriority="61" w:semiHidden="0" w:name="Light List Accent 5"/>
    <w:lsdException w:qFormat="1" w:unhideWhenUsed="0" w:uiPriority="62" w:semiHidden="0" w:name="Light Grid Accent 5"/>
    <w:lsdException w:unhideWhenUsed="0" w:uiPriority="63" w:semiHidden="0" w:name="Medium Shading 1 Accent 5"/>
    <w:lsdException w:unhideWhenUsed="0" w:uiPriority="64" w:semiHidden="0" w:name="Medium Shading 2 Accent 5"/>
    <w:lsdException w:qFormat="1" w:unhideWhenUsed="0" w:uiPriority="65" w:semiHidden="0" w:name="Medium List 1 Accent 5"/>
    <w:lsdException w:qFormat="1" w:unhideWhenUsed="0" w:uiPriority="66" w:semiHidden="0" w:name="Medium List 2 Accent 5"/>
    <w:lsdException w:unhideWhenUsed="0" w:uiPriority="67" w:semiHidden="0" w:name="Medium Grid 1 Accent 5"/>
    <w:lsdException w:qFormat="1" w:unhideWhenUsed="0" w:uiPriority="68" w:semiHidden="0" w:name="Medium Grid 2 Accent 5"/>
    <w:lsdException w:qFormat="1" w:unhideWhenUsed="0" w:uiPriority="69" w:semiHidden="0" w:name="Medium Grid 3 Accent 5"/>
    <w:lsdException w:qFormat="1" w:unhideWhenUsed="0" w:uiPriority="70" w:semiHidden="0" w:name="Dark List Accent 5"/>
    <w:lsdException w:qFormat="1" w:unhideWhenUsed="0" w:uiPriority="71" w:semiHidden="0" w:name="Colorful Shading Accent 5"/>
    <w:lsdException w:qFormat="1" w:unhideWhenUsed="0" w:uiPriority="72" w:semiHidden="0" w:name="Colorful List Accent 5"/>
    <w:lsdException w:qFormat="1" w:unhideWhenUsed="0" w:uiPriority="73" w:semiHidden="0" w:name="Colorful Grid Accent 5"/>
    <w:lsdException w:qFormat="1" w:unhideWhenUsed="0" w:uiPriority="60" w:semiHidden="0" w:name="Light Shading Accent 6"/>
    <w:lsdException w:unhideWhenUsed="0" w:uiPriority="61" w:semiHidden="0" w:name="Light List Accent 6"/>
    <w:lsdException w:qFormat="1" w:unhideWhenUsed="0" w:uiPriority="62" w:semiHidden="0" w:name="Light Grid Accent 6"/>
    <w:lsdException w:unhideWhenUsed="0" w:uiPriority="63" w:semiHidden="0" w:name="Medium Shading 1 Accent 6"/>
    <w:lsdException w:qFormat="1" w:unhideWhenUsed="0" w:uiPriority="64" w:semiHidden="0" w:name="Medium Shading 2 Accent 6"/>
    <w:lsdException w:unhideWhenUsed="0" w:uiPriority="65" w:semiHidden="0" w:name="Medium List 1 Accent 6"/>
    <w:lsdException w:qFormat="1" w:unhideWhenUsed="0" w:uiPriority="66" w:semiHidden="0" w:name="Medium List 2 Accent 6"/>
    <w:lsdException w:qFormat="1" w:unhideWhenUsed="0" w:uiPriority="67" w:semiHidden="0" w:name="Medium Grid 1 Accent 6"/>
    <w:lsdException w:qFormat="1" w:unhideWhenUsed="0" w:uiPriority="68" w:semiHidden="0" w:name="Medium Grid 2 Accent 6"/>
    <w:lsdException w:unhideWhenUsed="0" w:uiPriority="69" w:semiHidden="0" w:name="Medium Grid 3 Accent 6"/>
    <w:lsdException w:unhideWhenUsed="0" w:uiPriority="70" w:semiHidden="0" w:name="Dark List Accent 6"/>
    <w:lsdException w:qFormat="1" w:unhideWhenUsed="0" w:uiPriority="71" w:semiHidden="0" w:name="Colorful Shading Accent 6"/>
    <w:lsdException w:qFormat="1" w:unhideWhenUsed="0" w:uiPriority="72" w:semiHidden="0" w:name="Colorful List Accent 6"/>
    <w:lsdException w:qFormat="1"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EastAsia" w:cstheme="minorBidi"/>
      <w:sz w:val="22"/>
      <w:szCs w:val="22"/>
      <w:lang w:val="en-US" w:eastAsia="en-US" w:bidi="ar-SA"/>
    </w:rPr>
  </w:style>
  <w:style w:type="paragraph" w:styleId="2">
    <w:name w:val="heading 1"/>
    <w:basedOn w:val="1"/>
    <w:next w:val="1"/>
    <w:link w:val="138"/>
    <w:qFormat/>
    <w:uiPriority w:val="9"/>
    <w:pPr>
      <w:keepNext/>
      <w:keepLines/>
      <w:spacing w:before="480" w:after="0"/>
      <w:outlineLvl w:val="0"/>
    </w:pPr>
    <w:rPr>
      <w:rFonts w:asciiTheme="majorHAnsi" w:hAnsiTheme="majorHAnsi" w:eastAsiaTheme="majorEastAsia" w:cstheme="majorBidi"/>
      <w:b/>
      <w:bCs/>
      <w:color w:val="376092" w:themeColor="accent1" w:themeShade="BF"/>
      <w:sz w:val="28"/>
      <w:szCs w:val="28"/>
    </w:rPr>
  </w:style>
  <w:style w:type="paragraph" w:styleId="3">
    <w:name w:val="heading 2"/>
    <w:basedOn w:val="1"/>
    <w:next w:val="1"/>
    <w:link w:val="139"/>
    <w:unhideWhenUsed/>
    <w:qFormat/>
    <w:uiPriority w:val="9"/>
    <w:pPr>
      <w:keepNext/>
      <w:keepLines/>
      <w:spacing w:before="200" w:after="0"/>
      <w:outlineLvl w:val="1"/>
    </w:pPr>
    <w:rPr>
      <w:rFonts w:asciiTheme="majorHAnsi" w:hAnsiTheme="majorHAnsi" w:eastAsiaTheme="majorEastAsia" w:cstheme="majorBidi"/>
      <w:b/>
      <w:bCs/>
      <w:color w:val="4F81BD" w:themeColor="accent1"/>
      <w:sz w:val="26"/>
      <w:szCs w:val="26"/>
      <w14:textFill>
        <w14:solidFill>
          <w14:schemeClr w14:val="accent1"/>
        </w14:solidFill>
      </w14:textFill>
    </w:rPr>
  </w:style>
  <w:style w:type="paragraph" w:styleId="4">
    <w:name w:val="heading 3"/>
    <w:basedOn w:val="1"/>
    <w:next w:val="1"/>
    <w:link w:val="140"/>
    <w:unhideWhenUsed/>
    <w:qFormat/>
    <w:uiPriority w:val="9"/>
    <w:pPr>
      <w:keepNext/>
      <w:keepLines/>
      <w:spacing w:before="200" w:after="0"/>
      <w:outlineLvl w:val="2"/>
    </w:pPr>
    <w:rPr>
      <w:rFonts w:asciiTheme="majorHAnsi" w:hAnsiTheme="majorHAnsi" w:eastAsiaTheme="majorEastAsia" w:cstheme="majorBidi"/>
      <w:b/>
      <w:bCs/>
      <w:color w:val="4F81BD" w:themeColor="accent1"/>
      <w14:textFill>
        <w14:solidFill>
          <w14:schemeClr w14:val="accent1"/>
        </w14:solidFill>
      </w14:textFill>
    </w:rPr>
  </w:style>
  <w:style w:type="paragraph" w:styleId="5">
    <w:name w:val="heading 4"/>
    <w:basedOn w:val="1"/>
    <w:next w:val="1"/>
    <w:link w:val="150"/>
    <w:semiHidden/>
    <w:unhideWhenUsed/>
    <w:qFormat/>
    <w:uiPriority w:val="9"/>
    <w:pPr>
      <w:keepNext/>
      <w:keepLines/>
      <w:spacing w:before="200" w:after="0"/>
      <w:outlineLvl w:val="3"/>
    </w:pPr>
    <w:rPr>
      <w:rFonts w:asciiTheme="majorHAnsi" w:hAnsiTheme="majorHAnsi" w:eastAsiaTheme="majorEastAsia" w:cstheme="majorBidi"/>
      <w:b/>
      <w:bCs/>
      <w:i/>
      <w:iCs/>
      <w:color w:val="4F81BD" w:themeColor="accent1"/>
      <w14:textFill>
        <w14:solidFill>
          <w14:schemeClr w14:val="accent1"/>
        </w14:solidFill>
      </w14:textFill>
    </w:rPr>
  </w:style>
  <w:style w:type="paragraph" w:styleId="6">
    <w:name w:val="heading 5"/>
    <w:basedOn w:val="1"/>
    <w:next w:val="1"/>
    <w:link w:val="151"/>
    <w:semiHidden/>
    <w:unhideWhenUsed/>
    <w:qFormat/>
    <w:uiPriority w:val="9"/>
    <w:pPr>
      <w:keepNext/>
      <w:keepLines/>
      <w:spacing w:before="200" w:after="0"/>
      <w:outlineLvl w:val="4"/>
    </w:pPr>
    <w:rPr>
      <w:rFonts w:asciiTheme="majorHAnsi" w:hAnsiTheme="majorHAnsi" w:eastAsiaTheme="majorEastAsia" w:cstheme="majorBidi"/>
      <w:color w:val="254061" w:themeColor="accent1" w:themeShade="80"/>
    </w:rPr>
  </w:style>
  <w:style w:type="paragraph" w:styleId="7">
    <w:name w:val="heading 6"/>
    <w:basedOn w:val="1"/>
    <w:next w:val="1"/>
    <w:link w:val="152"/>
    <w:semiHidden/>
    <w:unhideWhenUsed/>
    <w:qFormat/>
    <w:uiPriority w:val="9"/>
    <w:pPr>
      <w:keepNext/>
      <w:keepLines/>
      <w:spacing w:before="200" w:after="0"/>
      <w:outlineLvl w:val="5"/>
    </w:pPr>
    <w:rPr>
      <w:rFonts w:asciiTheme="majorHAnsi" w:hAnsiTheme="majorHAnsi" w:eastAsiaTheme="majorEastAsia" w:cstheme="majorBidi"/>
      <w:i/>
      <w:iCs/>
      <w:color w:val="254061" w:themeColor="accent1" w:themeShade="80"/>
    </w:rPr>
  </w:style>
  <w:style w:type="paragraph" w:styleId="8">
    <w:name w:val="heading 7"/>
    <w:basedOn w:val="1"/>
    <w:next w:val="1"/>
    <w:link w:val="153"/>
    <w:semiHidden/>
    <w:unhideWhenUsed/>
    <w:qFormat/>
    <w:uiPriority w:val="9"/>
    <w:pPr>
      <w:keepNext/>
      <w:keepLines/>
      <w:spacing w:before="200" w:after="0"/>
      <w:outlineLvl w:val="6"/>
    </w:pPr>
    <w:rPr>
      <w:rFonts w:asciiTheme="majorHAnsi" w:hAnsiTheme="majorHAnsi" w:eastAsiaTheme="majorEastAsia" w:cstheme="majorBidi"/>
      <w:i/>
      <w:iCs/>
      <w:color w:val="404040" w:themeColor="text1" w:themeTint="BF"/>
      <w14:textFill>
        <w14:solidFill>
          <w14:schemeClr w14:val="tx1">
            <w14:lumMod w14:val="75000"/>
            <w14:lumOff w14:val="25000"/>
          </w14:schemeClr>
        </w14:solidFill>
      </w14:textFill>
    </w:rPr>
  </w:style>
  <w:style w:type="paragraph" w:styleId="9">
    <w:name w:val="heading 8"/>
    <w:basedOn w:val="1"/>
    <w:next w:val="1"/>
    <w:link w:val="154"/>
    <w:semiHidden/>
    <w:unhideWhenUsed/>
    <w:qFormat/>
    <w:uiPriority w:val="9"/>
    <w:pPr>
      <w:keepNext/>
      <w:keepLines/>
      <w:spacing w:before="200" w:after="0"/>
      <w:outlineLvl w:val="7"/>
    </w:pPr>
    <w:rPr>
      <w:rFonts w:asciiTheme="majorHAnsi" w:hAnsiTheme="majorHAnsi" w:eastAsiaTheme="majorEastAsia" w:cstheme="majorBidi"/>
      <w:color w:val="4F81BD" w:themeColor="accent1"/>
      <w:sz w:val="20"/>
      <w:szCs w:val="20"/>
      <w14:textFill>
        <w14:solidFill>
          <w14:schemeClr w14:val="accent1"/>
        </w14:solidFill>
      </w14:textFill>
    </w:rPr>
  </w:style>
  <w:style w:type="paragraph" w:styleId="10">
    <w:name w:val="heading 9"/>
    <w:basedOn w:val="1"/>
    <w:next w:val="1"/>
    <w:link w:val="155"/>
    <w:semiHidden/>
    <w:unhideWhenUsed/>
    <w:qFormat/>
    <w:uiPriority w:val="9"/>
    <w:pPr>
      <w:keepNext/>
      <w:keepLines/>
      <w:spacing w:before="200" w:after="0"/>
      <w:outlineLvl w:val="8"/>
    </w:pPr>
    <w:rPr>
      <w:rFonts w:asciiTheme="majorHAnsi" w:hAnsiTheme="majorHAnsi" w:eastAsiaTheme="majorEastAsia" w:cstheme="majorBidi"/>
      <w:i/>
      <w:iCs/>
      <w:color w:val="404040" w:themeColor="text1" w:themeTint="BF"/>
      <w:sz w:val="20"/>
      <w:szCs w:val="20"/>
      <w14:textFill>
        <w14:solidFill>
          <w14:schemeClr w14:val="tx1">
            <w14:lumMod w14:val="75000"/>
            <w14:lumOff w14:val="25000"/>
          </w14:schemeClr>
        </w14:solidFill>
      </w14:textFill>
    </w:rPr>
  </w:style>
  <w:style w:type="character" w:default="1" w:styleId="11">
    <w:name w:val="Default Paragraph Font"/>
    <w:semiHidden/>
    <w:unhideWhenUsed/>
    <w:uiPriority w:val="1"/>
  </w:style>
  <w:style w:type="table" w:default="1" w:styleId="12">
    <w:name w:val="Normal Table"/>
    <w:semiHidden/>
    <w:unhideWhenUsed/>
    <w:uiPriority w:val="99"/>
    <w:tblPr>
      <w:tblCellMar>
        <w:top w:w="0" w:type="dxa"/>
        <w:left w:w="108" w:type="dxa"/>
        <w:bottom w:w="0" w:type="dxa"/>
        <w:right w:w="108" w:type="dxa"/>
      </w:tblCellMar>
    </w:tblPr>
  </w:style>
  <w:style w:type="paragraph" w:styleId="13">
    <w:name w:val="Body Text"/>
    <w:basedOn w:val="1"/>
    <w:link w:val="144"/>
    <w:unhideWhenUsed/>
    <w:qFormat/>
    <w:uiPriority w:val="99"/>
    <w:pPr>
      <w:spacing w:after="120"/>
    </w:pPr>
  </w:style>
  <w:style w:type="paragraph" w:styleId="14">
    <w:name w:val="Body Text 2"/>
    <w:basedOn w:val="1"/>
    <w:link w:val="145"/>
    <w:unhideWhenUsed/>
    <w:qFormat/>
    <w:uiPriority w:val="99"/>
    <w:pPr>
      <w:spacing w:after="120" w:line="480" w:lineRule="auto"/>
    </w:pPr>
  </w:style>
  <w:style w:type="paragraph" w:styleId="15">
    <w:name w:val="Body Text 3"/>
    <w:basedOn w:val="1"/>
    <w:link w:val="146"/>
    <w:unhideWhenUsed/>
    <w:qFormat/>
    <w:uiPriority w:val="99"/>
    <w:pPr>
      <w:spacing w:after="120"/>
    </w:pPr>
    <w:rPr>
      <w:sz w:val="16"/>
      <w:szCs w:val="16"/>
    </w:rPr>
  </w:style>
  <w:style w:type="paragraph" w:styleId="16">
    <w:name w:val="caption"/>
    <w:basedOn w:val="1"/>
    <w:next w:val="1"/>
    <w:semiHidden/>
    <w:unhideWhenUsed/>
    <w:qFormat/>
    <w:uiPriority w:val="35"/>
    <w:pPr>
      <w:spacing w:line="240" w:lineRule="auto"/>
    </w:pPr>
    <w:rPr>
      <w:b/>
      <w:bCs/>
      <w:color w:val="4F81BD" w:themeColor="accent1"/>
      <w:sz w:val="18"/>
      <w:szCs w:val="18"/>
      <w14:textFill>
        <w14:solidFill>
          <w14:schemeClr w14:val="accent1"/>
        </w14:solidFill>
      </w14:textFill>
    </w:rPr>
  </w:style>
  <w:style w:type="character" w:styleId="17">
    <w:name w:val="Emphasis"/>
    <w:basedOn w:val="11"/>
    <w:qFormat/>
    <w:uiPriority w:val="20"/>
    <w:rPr>
      <w:i/>
      <w:iCs/>
    </w:rPr>
  </w:style>
  <w:style w:type="paragraph" w:styleId="18">
    <w:name w:val="footer"/>
    <w:basedOn w:val="1"/>
    <w:link w:val="136"/>
    <w:unhideWhenUsed/>
    <w:qFormat/>
    <w:uiPriority w:val="99"/>
    <w:pPr>
      <w:tabs>
        <w:tab w:val="center" w:pos="4680"/>
        <w:tab w:val="right" w:pos="9360"/>
      </w:tabs>
      <w:spacing w:after="0" w:line="240" w:lineRule="auto"/>
    </w:pPr>
  </w:style>
  <w:style w:type="paragraph" w:styleId="19">
    <w:name w:val="header"/>
    <w:basedOn w:val="1"/>
    <w:link w:val="135"/>
    <w:unhideWhenUsed/>
    <w:qFormat/>
    <w:uiPriority w:val="99"/>
    <w:pPr>
      <w:tabs>
        <w:tab w:val="center" w:pos="4680"/>
        <w:tab w:val="right" w:pos="9360"/>
      </w:tabs>
      <w:spacing w:after="0" w:line="240" w:lineRule="auto"/>
    </w:pPr>
  </w:style>
  <w:style w:type="paragraph" w:styleId="20">
    <w:name w:val="List"/>
    <w:basedOn w:val="1"/>
    <w:unhideWhenUsed/>
    <w:qFormat/>
    <w:uiPriority w:val="99"/>
    <w:pPr>
      <w:ind w:left="360" w:hanging="360"/>
      <w:contextualSpacing/>
    </w:pPr>
  </w:style>
  <w:style w:type="paragraph" w:styleId="21">
    <w:name w:val="List 2"/>
    <w:basedOn w:val="1"/>
    <w:unhideWhenUsed/>
    <w:qFormat/>
    <w:uiPriority w:val="99"/>
    <w:pPr>
      <w:ind w:left="720" w:hanging="360"/>
      <w:contextualSpacing/>
    </w:pPr>
  </w:style>
  <w:style w:type="paragraph" w:styleId="22">
    <w:name w:val="List 3"/>
    <w:basedOn w:val="1"/>
    <w:unhideWhenUsed/>
    <w:qFormat/>
    <w:uiPriority w:val="99"/>
    <w:pPr>
      <w:ind w:left="1080" w:hanging="360"/>
      <w:contextualSpacing/>
    </w:pPr>
  </w:style>
  <w:style w:type="paragraph" w:styleId="23">
    <w:name w:val="List Bullet"/>
    <w:basedOn w:val="1"/>
    <w:unhideWhenUsed/>
    <w:uiPriority w:val="99"/>
    <w:pPr>
      <w:numPr>
        <w:ilvl w:val="0"/>
        <w:numId w:val="1"/>
      </w:numPr>
      <w:contextualSpacing/>
    </w:pPr>
  </w:style>
  <w:style w:type="paragraph" w:styleId="24">
    <w:name w:val="List Bullet 2"/>
    <w:basedOn w:val="1"/>
    <w:unhideWhenUsed/>
    <w:qFormat/>
    <w:uiPriority w:val="99"/>
    <w:pPr>
      <w:numPr>
        <w:ilvl w:val="0"/>
        <w:numId w:val="2"/>
      </w:numPr>
      <w:contextualSpacing/>
    </w:pPr>
  </w:style>
  <w:style w:type="paragraph" w:styleId="25">
    <w:name w:val="List Bullet 3"/>
    <w:basedOn w:val="1"/>
    <w:unhideWhenUsed/>
    <w:qFormat/>
    <w:uiPriority w:val="99"/>
    <w:pPr>
      <w:numPr>
        <w:ilvl w:val="0"/>
        <w:numId w:val="3"/>
      </w:numPr>
      <w:contextualSpacing/>
    </w:pPr>
  </w:style>
  <w:style w:type="paragraph" w:styleId="26">
    <w:name w:val="List Continue"/>
    <w:basedOn w:val="1"/>
    <w:unhideWhenUsed/>
    <w:qFormat/>
    <w:uiPriority w:val="99"/>
    <w:pPr>
      <w:spacing w:after="120"/>
      <w:ind w:left="360"/>
      <w:contextualSpacing/>
    </w:pPr>
  </w:style>
  <w:style w:type="paragraph" w:styleId="27">
    <w:name w:val="List Continue 2"/>
    <w:basedOn w:val="1"/>
    <w:unhideWhenUsed/>
    <w:qFormat/>
    <w:uiPriority w:val="99"/>
    <w:pPr>
      <w:spacing w:after="120"/>
      <w:ind w:left="720"/>
      <w:contextualSpacing/>
    </w:pPr>
  </w:style>
  <w:style w:type="paragraph" w:styleId="28">
    <w:name w:val="List Continue 3"/>
    <w:basedOn w:val="1"/>
    <w:unhideWhenUsed/>
    <w:qFormat/>
    <w:uiPriority w:val="99"/>
    <w:pPr>
      <w:spacing w:after="120"/>
      <w:ind w:left="1080"/>
      <w:contextualSpacing/>
    </w:pPr>
  </w:style>
  <w:style w:type="paragraph" w:styleId="29">
    <w:name w:val="List Number"/>
    <w:basedOn w:val="1"/>
    <w:unhideWhenUsed/>
    <w:qFormat/>
    <w:uiPriority w:val="99"/>
    <w:pPr>
      <w:numPr>
        <w:ilvl w:val="0"/>
        <w:numId w:val="4"/>
      </w:numPr>
      <w:contextualSpacing/>
    </w:pPr>
  </w:style>
  <w:style w:type="paragraph" w:styleId="30">
    <w:name w:val="List Number 2"/>
    <w:basedOn w:val="1"/>
    <w:unhideWhenUsed/>
    <w:qFormat/>
    <w:uiPriority w:val="99"/>
    <w:pPr>
      <w:numPr>
        <w:ilvl w:val="0"/>
        <w:numId w:val="5"/>
      </w:numPr>
      <w:contextualSpacing/>
    </w:pPr>
  </w:style>
  <w:style w:type="paragraph" w:styleId="31">
    <w:name w:val="List Number 3"/>
    <w:basedOn w:val="1"/>
    <w:unhideWhenUsed/>
    <w:qFormat/>
    <w:uiPriority w:val="99"/>
    <w:pPr>
      <w:numPr>
        <w:ilvl w:val="0"/>
        <w:numId w:val="6"/>
      </w:numPr>
      <w:contextualSpacing/>
    </w:pPr>
  </w:style>
  <w:style w:type="paragraph" w:styleId="32">
    <w:name w:val="macro"/>
    <w:link w:val="147"/>
    <w:unhideWhenUsed/>
    <w:qFormat/>
    <w:uiPriority w:val="99"/>
    <w:pPr>
      <w:tabs>
        <w:tab w:val="left" w:pos="576"/>
        <w:tab w:val="left" w:pos="1152"/>
        <w:tab w:val="left" w:pos="1728"/>
        <w:tab w:val="left" w:pos="2304"/>
        <w:tab w:val="left" w:pos="2880"/>
        <w:tab w:val="left" w:pos="3456"/>
        <w:tab w:val="left" w:pos="4032"/>
      </w:tabs>
      <w:spacing w:after="200" w:line="276" w:lineRule="auto"/>
    </w:pPr>
    <w:rPr>
      <w:rFonts w:ascii="Courier" w:hAnsi="Courier" w:eastAsiaTheme="minorEastAsia" w:cstheme="minorBidi"/>
      <w:sz w:val="20"/>
      <w:szCs w:val="20"/>
      <w:lang w:val="en-US" w:eastAsia="en-US" w:bidi="ar-SA"/>
    </w:rPr>
  </w:style>
  <w:style w:type="character" w:styleId="33">
    <w:name w:val="Strong"/>
    <w:basedOn w:val="11"/>
    <w:qFormat/>
    <w:uiPriority w:val="22"/>
    <w:rPr>
      <w:b/>
      <w:bCs/>
    </w:rPr>
  </w:style>
  <w:style w:type="paragraph" w:styleId="34">
    <w:name w:val="Subtitle"/>
    <w:basedOn w:val="1"/>
    <w:next w:val="1"/>
    <w:link w:val="142"/>
    <w:qFormat/>
    <w:uiPriority w:val="11"/>
    <w:rPr>
      <w:rFonts w:asciiTheme="majorHAnsi" w:hAnsiTheme="majorHAnsi" w:eastAsiaTheme="majorEastAsia" w:cstheme="majorBidi"/>
      <w:i/>
      <w:iCs/>
      <w:color w:val="4F81BD" w:themeColor="accent1"/>
      <w:spacing w:val="15"/>
      <w:sz w:val="24"/>
      <w:szCs w:val="24"/>
      <w14:textFill>
        <w14:solidFill>
          <w14:schemeClr w14:val="accent1"/>
        </w14:solidFill>
      </w14:textFill>
    </w:rPr>
  </w:style>
  <w:style w:type="table" w:styleId="35">
    <w:name w:val="Table Grid"/>
    <w:basedOn w:val="12"/>
    <w:qFormat/>
    <w:uiPriority w:val="5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styleId="36">
    <w:name w:val="Title"/>
    <w:basedOn w:val="1"/>
    <w:next w:val="1"/>
    <w:link w:val="141"/>
    <w:qFormat/>
    <w:uiPriority w:val="10"/>
    <w:pPr>
      <w:pBdr>
        <w:bottom w:val="single" w:color="4F81BD" w:themeColor="accent1" w:sz="8" w:space="4"/>
      </w:pBdr>
      <w:spacing w:after="300" w:line="240" w:lineRule="auto"/>
      <w:contextualSpacing/>
    </w:pPr>
    <w:rPr>
      <w:rFonts w:asciiTheme="majorHAnsi" w:hAnsiTheme="majorHAnsi" w:eastAsiaTheme="majorEastAsia" w:cstheme="majorBidi"/>
      <w:color w:val="17375E" w:themeColor="text2" w:themeShade="BF"/>
      <w:spacing w:val="5"/>
      <w:kern w:val="28"/>
      <w:sz w:val="52"/>
      <w:szCs w:val="52"/>
    </w:rPr>
  </w:style>
  <w:style w:type="table" w:styleId="37">
    <w:name w:val="Light Shading"/>
    <w:basedOn w:val="12"/>
    <w:qFormat/>
    <w:uiPriority w:val="60"/>
    <w:pPr>
      <w:spacing w:after="0" w:line="240" w:lineRule="auto"/>
    </w:pPr>
    <w:rPr>
      <w:color w:val="000000" w:themeColor="text1" w:themeShade="BF"/>
    </w:rPr>
    <w:tblPr>
      <w:tblBorders>
        <w:top w:val="single" w:color="000000" w:themeColor="text1" w:sz="8" w:space="0"/>
        <w:bottom w:val="single" w:color="000000" w:themeColor="text1"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000000" w:themeColor="text1" w:sz="8" w:space="0"/>
          <w:left w:val="nil"/>
          <w:bottom w:val="single" w:color="000000" w:themeColor="text1" w:sz="8" w:space="0"/>
          <w:right w:val="nil"/>
          <w:insideH w:val="nil"/>
          <w:insideV w:val="nil"/>
        </w:tcBorders>
      </w:tcPr>
    </w:tblStylePr>
    <w:tblStylePr w:type="lastRow">
      <w:pPr>
        <w:spacing w:before="0" w:after="0" w:line="240" w:lineRule="auto"/>
      </w:pPr>
      <w:rPr>
        <w:b/>
        <w:bCs/>
      </w:rPr>
      <w:tblPr/>
      <w:tcPr>
        <w:tcBorders>
          <w:top w:val="single" w:color="000000" w:themeColor="text1" w:sz="8" w:space="0"/>
          <w:left w:val="nil"/>
          <w:bottom w:val="single" w:color="000000" w:themeColor="text1"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FBFBF" w:themeFill="text1" w:themeFillTint="3F"/>
      </w:tcPr>
    </w:tblStylePr>
    <w:tblStylePr w:type="band1Horz">
      <w:tblPr/>
      <w:tcPr>
        <w:tcBorders>
          <w:left w:val="nil"/>
          <w:right w:val="nil"/>
          <w:insideH w:val="nil"/>
          <w:insideV w:val="nil"/>
        </w:tcBorders>
        <w:shd w:val="clear" w:color="auto" w:fill="BFBFBF" w:themeFill="text1" w:themeFillTint="3F"/>
      </w:tcPr>
    </w:tblStylePr>
  </w:style>
  <w:style w:type="table" w:styleId="38">
    <w:name w:val="Light Shading Accent 1"/>
    <w:basedOn w:val="12"/>
    <w:qFormat/>
    <w:uiPriority w:val="60"/>
    <w:pPr>
      <w:spacing w:after="0" w:line="240" w:lineRule="auto"/>
    </w:pPr>
    <w:rPr>
      <w:color w:val="376092" w:themeColor="accent1" w:themeShade="BF"/>
    </w:rPr>
    <w:tblPr>
      <w:tblBorders>
        <w:top w:val="single" w:color="4F81BD" w:themeColor="accent1" w:sz="8" w:space="0"/>
        <w:bottom w:val="single" w:color="4F81BD" w:themeColor="accent1"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4F81BD" w:themeColor="accent1" w:sz="8" w:space="0"/>
          <w:left w:val="nil"/>
          <w:bottom w:val="single" w:color="4F81BD" w:themeColor="accent1" w:sz="8" w:space="0"/>
          <w:right w:val="nil"/>
          <w:insideH w:val="nil"/>
          <w:insideV w:val="nil"/>
        </w:tcBorders>
      </w:tcPr>
    </w:tblStylePr>
    <w:tblStylePr w:type="lastRow">
      <w:pPr>
        <w:spacing w:before="0" w:after="0" w:line="240" w:lineRule="auto"/>
      </w:pPr>
      <w:rPr>
        <w:b/>
        <w:bCs/>
      </w:rPr>
      <w:tblPr/>
      <w:tcPr>
        <w:tcBorders>
          <w:top w:val="single" w:color="4F81BD" w:themeColor="accent1" w:sz="8" w:space="0"/>
          <w:left w:val="nil"/>
          <w:bottom w:val="single" w:color="4F81BD" w:themeColor="accent1"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39">
    <w:name w:val="Light Shading Accent 2"/>
    <w:basedOn w:val="12"/>
    <w:qFormat/>
    <w:uiPriority w:val="60"/>
    <w:pPr>
      <w:spacing w:after="0" w:line="240" w:lineRule="auto"/>
    </w:pPr>
    <w:rPr>
      <w:color w:val="953735" w:themeColor="accent2" w:themeShade="BF"/>
    </w:rPr>
    <w:tblPr>
      <w:tblBorders>
        <w:top w:val="single" w:color="C0504D" w:themeColor="accent2" w:sz="8" w:space="0"/>
        <w:bottom w:val="single" w:color="C0504D" w:themeColor="accent2"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C0504D" w:themeColor="accent2" w:sz="8" w:space="0"/>
          <w:left w:val="nil"/>
          <w:bottom w:val="single" w:color="C0504D" w:themeColor="accent2" w:sz="8" w:space="0"/>
          <w:right w:val="nil"/>
          <w:insideH w:val="nil"/>
          <w:insideV w:val="nil"/>
        </w:tcBorders>
      </w:tcPr>
    </w:tblStylePr>
    <w:tblStylePr w:type="lastRow">
      <w:pPr>
        <w:spacing w:before="0" w:after="0" w:line="240" w:lineRule="auto"/>
      </w:pPr>
      <w:rPr>
        <w:b/>
        <w:bCs/>
      </w:rPr>
      <w:tblPr/>
      <w:tcPr>
        <w:tcBorders>
          <w:top w:val="single" w:color="C0504D" w:themeColor="accent2" w:sz="8" w:space="0"/>
          <w:left w:val="nil"/>
          <w:bottom w:val="single" w:color="C0504D" w:themeColor="accent2"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3" w:themeFill="accent2" w:themeFillTint="3F"/>
      </w:tcPr>
    </w:tblStylePr>
    <w:tblStylePr w:type="band1Horz">
      <w:tblPr/>
      <w:tcPr>
        <w:tcBorders>
          <w:left w:val="nil"/>
          <w:right w:val="nil"/>
          <w:insideH w:val="nil"/>
          <w:insideV w:val="nil"/>
        </w:tcBorders>
        <w:shd w:val="clear" w:color="auto" w:fill="EFD3D3" w:themeFill="accent2" w:themeFillTint="3F"/>
      </w:tcPr>
    </w:tblStylePr>
  </w:style>
  <w:style w:type="table" w:styleId="40">
    <w:name w:val="Light Shading Accent 3"/>
    <w:basedOn w:val="12"/>
    <w:qFormat/>
    <w:uiPriority w:val="60"/>
    <w:pPr>
      <w:spacing w:after="0" w:line="240" w:lineRule="auto"/>
    </w:pPr>
    <w:rPr>
      <w:color w:val="77933C" w:themeColor="accent3" w:themeShade="BF"/>
    </w:rPr>
    <w:tblPr>
      <w:tblBorders>
        <w:top w:val="single" w:color="9BBB59" w:themeColor="accent3" w:sz="8" w:space="0"/>
        <w:bottom w:val="single" w:color="9BBB59" w:themeColor="accent3"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9BBB59" w:themeColor="accent3" w:sz="8" w:space="0"/>
          <w:left w:val="nil"/>
          <w:bottom w:val="single" w:color="9BBB59" w:themeColor="accent3" w:sz="8" w:space="0"/>
          <w:right w:val="nil"/>
          <w:insideH w:val="nil"/>
          <w:insideV w:val="nil"/>
        </w:tcBorders>
      </w:tcPr>
    </w:tblStylePr>
    <w:tblStylePr w:type="lastRow">
      <w:pPr>
        <w:spacing w:before="0" w:after="0" w:line="240" w:lineRule="auto"/>
      </w:pPr>
      <w:rPr>
        <w:b/>
        <w:bCs/>
      </w:rPr>
      <w:tblPr/>
      <w:tcPr>
        <w:tcBorders>
          <w:top w:val="single" w:color="9BBB59" w:themeColor="accent3" w:sz="8" w:space="0"/>
          <w:left w:val="nil"/>
          <w:bottom w:val="single" w:color="9BBB59" w:themeColor="accent3"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41">
    <w:name w:val="Light Shading Accent 4"/>
    <w:basedOn w:val="12"/>
    <w:qFormat/>
    <w:uiPriority w:val="60"/>
    <w:pPr>
      <w:spacing w:after="0" w:line="240" w:lineRule="auto"/>
    </w:pPr>
    <w:rPr>
      <w:color w:val="604A7B" w:themeColor="accent4" w:themeShade="BF"/>
    </w:rPr>
    <w:tblPr>
      <w:tblBorders>
        <w:top w:val="single" w:color="8064A2" w:themeColor="accent4" w:sz="8" w:space="0"/>
        <w:bottom w:val="single" w:color="8064A2" w:themeColor="accent4"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8064A2" w:themeColor="accent4" w:sz="8" w:space="0"/>
          <w:left w:val="nil"/>
          <w:bottom w:val="single" w:color="8064A2" w:themeColor="accent4" w:sz="8" w:space="0"/>
          <w:right w:val="nil"/>
          <w:insideH w:val="nil"/>
          <w:insideV w:val="nil"/>
        </w:tcBorders>
      </w:tcPr>
    </w:tblStylePr>
    <w:tblStylePr w:type="lastRow">
      <w:pPr>
        <w:spacing w:before="0" w:after="0" w:line="240" w:lineRule="auto"/>
      </w:pPr>
      <w:rPr>
        <w:b/>
        <w:bCs/>
      </w:rPr>
      <w:tblPr/>
      <w:tcPr>
        <w:tcBorders>
          <w:top w:val="single" w:color="8064A2" w:themeColor="accent4" w:sz="8" w:space="0"/>
          <w:left w:val="nil"/>
          <w:bottom w:val="single" w:color="8064A2" w:themeColor="accent4"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42">
    <w:name w:val="Light Shading Accent 5"/>
    <w:basedOn w:val="12"/>
    <w:qFormat/>
    <w:uiPriority w:val="60"/>
    <w:pPr>
      <w:spacing w:after="0" w:line="240" w:lineRule="auto"/>
    </w:pPr>
    <w:rPr>
      <w:color w:val="31859C" w:themeColor="accent5" w:themeShade="BF"/>
    </w:rPr>
    <w:tblPr>
      <w:tblBorders>
        <w:top w:val="single" w:color="4BACC6" w:themeColor="accent5" w:sz="8" w:space="0"/>
        <w:bottom w:val="single" w:color="4BACC6" w:themeColor="accent5"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4BACC6" w:themeColor="accent5" w:sz="8" w:space="0"/>
          <w:left w:val="nil"/>
          <w:bottom w:val="single" w:color="4BACC6" w:themeColor="accent5" w:sz="8" w:space="0"/>
          <w:right w:val="nil"/>
          <w:insideH w:val="nil"/>
          <w:insideV w:val="nil"/>
        </w:tcBorders>
      </w:tcPr>
    </w:tblStylePr>
    <w:tblStylePr w:type="lastRow">
      <w:pPr>
        <w:spacing w:before="0" w:after="0" w:line="240" w:lineRule="auto"/>
      </w:pPr>
      <w:rPr>
        <w:b/>
        <w:bCs/>
      </w:rPr>
      <w:tblPr/>
      <w:tcPr>
        <w:tcBorders>
          <w:top w:val="single" w:color="4BACC6" w:themeColor="accent5" w:sz="8" w:space="0"/>
          <w:left w:val="nil"/>
          <w:bottom w:val="single" w:color="4BACC6" w:themeColor="accent5"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0" w:themeFill="accent5" w:themeFillTint="3F"/>
      </w:tcPr>
    </w:tblStylePr>
    <w:tblStylePr w:type="band1Horz">
      <w:tblPr/>
      <w:tcPr>
        <w:tcBorders>
          <w:left w:val="nil"/>
          <w:right w:val="nil"/>
          <w:insideH w:val="nil"/>
          <w:insideV w:val="nil"/>
        </w:tcBorders>
        <w:shd w:val="clear" w:color="auto" w:fill="D2EAF0" w:themeFill="accent5" w:themeFillTint="3F"/>
      </w:tcPr>
    </w:tblStylePr>
  </w:style>
  <w:style w:type="table" w:styleId="43">
    <w:name w:val="Light Shading Accent 6"/>
    <w:basedOn w:val="12"/>
    <w:qFormat/>
    <w:uiPriority w:val="60"/>
    <w:pPr>
      <w:spacing w:after="0" w:line="240" w:lineRule="auto"/>
    </w:pPr>
    <w:rPr>
      <w:color w:val="E46C0A" w:themeColor="accent6" w:themeShade="BF"/>
    </w:rPr>
    <w:tblPr>
      <w:tblBorders>
        <w:top w:val="single" w:color="F79646" w:themeColor="accent6" w:sz="8" w:space="0"/>
        <w:bottom w:val="single" w:color="F79646" w:themeColor="accent6"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F79646" w:themeColor="accent6" w:sz="8" w:space="0"/>
          <w:left w:val="nil"/>
          <w:bottom w:val="single" w:color="F79646" w:themeColor="accent6" w:sz="8" w:space="0"/>
          <w:right w:val="nil"/>
          <w:insideH w:val="nil"/>
          <w:insideV w:val="nil"/>
        </w:tcBorders>
      </w:tcPr>
    </w:tblStylePr>
    <w:tblStylePr w:type="lastRow">
      <w:pPr>
        <w:spacing w:before="0" w:after="0" w:line="240" w:lineRule="auto"/>
      </w:pPr>
      <w:rPr>
        <w:b/>
        <w:bCs/>
      </w:rPr>
      <w:tblPr/>
      <w:tcPr>
        <w:tcBorders>
          <w:top w:val="single" w:color="F79646" w:themeColor="accent6" w:sz="8" w:space="0"/>
          <w:left w:val="nil"/>
          <w:bottom w:val="single" w:color="F79646" w:themeColor="accent6"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5D1" w:themeFill="accent6" w:themeFillTint="3F"/>
      </w:tcPr>
    </w:tblStylePr>
    <w:tblStylePr w:type="band1Horz">
      <w:tblPr/>
      <w:tcPr>
        <w:tcBorders>
          <w:left w:val="nil"/>
          <w:right w:val="nil"/>
          <w:insideH w:val="nil"/>
          <w:insideV w:val="nil"/>
        </w:tcBorders>
        <w:shd w:val="clear" w:color="auto" w:fill="FDE5D1" w:themeFill="accent6" w:themeFillTint="3F"/>
      </w:tcPr>
    </w:tblStylePr>
  </w:style>
  <w:style w:type="table" w:styleId="44">
    <w:name w:val="Light List"/>
    <w:basedOn w:val="12"/>
    <w:qFormat/>
    <w:uiPriority w:val="61"/>
    <w:pPr>
      <w:spacing w:after="0" w:line="240" w:lineRule="auto"/>
    </w:pPr>
    <w:tblPr>
      <w:tblBorders>
        <w:top w:val="single" w:color="000000" w:themeColor="text1" w:sz="8" w:space="0"/>
        <w:left w:val="single" w:color="000000" w:themeColor="text1" w:sz="8" w:space="0"/>
        <w:bottom w:val="single" w:color="000000" w:themeColor="text1" w:sz="8" w:space="0"/>
        <w:right w:val="single" w:color="000000" w:themeColor="text1"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shd w:val="clear" w:color="auto" w:fill="000000" w:themeFill="text1"/>
      </w:tcPr>
    </w:tblStylePr>
    <w:tblStylePr w:type="lastRow">
      <w:pPr>
        <w:spacing w:before="0" w:after="0" w:line="240" w:lineRule="auto"/>
      </w:pPr>
      <w:rPr>
        <w:b/>
        <w:bCs/>
      </w:rPr>
      <w:tblPr/>
      <w:tcPr>
        <w:tcBorders>
          <w:top w:val="double" w:color="000000" w:themeColor="text1" w:sz="6" w:space="0"/>
          <w:left w:val="single" w:color="000000" w:themeColor="text1" w:sz="8" w:space="0"/>
          <w:bottom w:val="single" w:color="000000" w:themeColor="text1" w:sz="8" w:space="0"/>
          <w:right w:val="single" w:color="000000" w:themeColor="text1" w:sz="8" w:space="0"/>
        </w:tcBorders>
      </w:tcPr>
    </w:tblStylePr>
    <w:tblStylePr w:type="firstCol">
      <w:rPr>
        <w:b/>
        <w:bCs/>
      </w:rPr>
    </w:tblStylePr>
    <w:tblStylePr w:type="lastCol">
      <w:rPr>
        <w:b/>
        <w:bCs/>
      </w:rPr>
    </w:tblStylePr>
    <w:tblStylePr w:type="band1Vert">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tblStylePr w:type="band1Horz">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style>
  <w:style w:type="table" w:styleId="45">
    <w:name w:val="Light List Accent 1"/>
    <w:basedOn w:val="12"/>
    <w:qFormat/>
    <w:uiPriority w:val="61"/>
    <w:pPr>
      <w:spacing w:after="0" w:line="240" w:lineRule="auto"/>
    </w:pPr>
    <w:tblPr>
      <w:tblBorders>
        <w:top w:val="single" w:color="4F81BD" w:themeColor="accent1" w:sz="8" w:space="0"/>
        <w:left w:val="single" w:color="4F81BD" w:themeColor="accent1" w:sz="8" w:space="0"/>
        <w:bottom w:val="single" w:color="4F81BD" w:themeColor="accent1" w:sz="8" w:space="0"/>
        <w:right w:val="single" w:color="4F81BD" w:themeColor="accent1"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shd w:val="clear" w:color="auto" w:fill="4F81BD" w:themeFill="accent1"/>
      </w:tcPr>
    </w:tblStylePr>
    <w:tblStylePr w:type="lastRow">
      <w:pPr>
        <w:spacing w:before="0" w:after="0" w:line="240" w:lineRule="auto"/>
      </w:pPr>
      <w:rPr>
        <w:b/>
        <w:bCs/>
      </w:rPr>
      <w:tblPr/>
      <w:tcPr>
        <w:tcBorders>
          <w:top w:val="double" w:color="4F81BD" w:themeColor="accent1" w:sz="6" w:space="0"/>
          <w:left w:val="single" w:color="4F81BD" w:themeColor="accent1" w:sz="8" w:space="0"/>
          <w:bottom w:val="single" w:color="4F81BD" w:themeColor="accent1" w:sz="8" w:space="0"/>
          <w:right w:val="single" w:color="4F81BD" w:themeColor="accent1" w:sz="8" w:space="0"/>
        </w:tcBorders>
      </w:tcPr>
    </w:tblStylePr>
    <w:tblStylePr w:type="firstCol">
      <w:rPr>
        <w:b/>
        <w:bCs/>
      </w:rPr>
    </w:tblStylePr>
    <w:tblStylePr w:type="lastCol">
      <w:rPr>
        <w:b/>
        <w:bCs/>
      </w:rPr>
    </w:tblStylePr>
    <w:tblStylePr w:type="band1Vert">
      <w:tblPr/>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tcPr>
    </w:tblStylePr>
    <w:tblStylePr w:type="band1Horz">
      <w:tblPr/>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tcPr>
    </w:tblStylePr>
  </w:style>
  <w:style w:type="table" w:styleId="46">
    <w:name w:val="Light List Accent 2"/>
    <w:basedOn w:val="12"/>
    <w:uiPriority w:val="61"/>
    <w:pPr>
      <w:spacing w:after="0" w:line="240" w:lineRule="auto"/>
    </w:pPr>
    <w:tblPr>
      <w:tblBorders>
        <w:top w:val="single" w:color="C0504D" w:themeColor="accent2" w:sz="8" w:space="0"/>
        <w:left w:val="single" w:color="C0504D" w:themeColor="accent2" w:sz="8" w:space="0"/>
        <w:bottom w:val="single" w:color="C0504D" w:themeColor="accent2" w:sz="8" w:space="0"/>
        <w:right w:val="single" w:color="C0504D" w:themeColor="accent2"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shd w:val="clear" w:color="auto" w:fill="C0504D" w:themeFill="accent2"/>
      </w:tcPr>
    </w:tblStylePr>
    <w:tblStylePr w:type="lastRow">
      <w:pPr>
        <w:spacing w:before="0" w:after="0" w:line="240" w:lineRule="auto"/>
      </w:pPr>
      <w:rPr>
        <w:b/>
        <w:bCs/>
      </w:rPr>
      <w:tblPr/>
      <w:tcPr>
        <w:tcBorders>
          <w:top w:val="double" w:color="C0504D" w:themeColor="accent2" w:sz="6" w:space="0"/>
          <w:left w:val="single" w:color="C0504D" w:themeColor="accent2" w:sz="8" w:space="0"/>
          <w:bottom w:val="single" w:color="C0504D" w:themeColor="accent2" w:sz="8" w:space="0"/>
          <w:right w:val="single" w:color="C0504D" w:themeColor="accent2" w:sz="8" w:space="0"/>
        </w:tcBorders>
      </w:tcPr>
    </w:tblStylePr>
    <w:tblStylePr w:type="firstCol">
      <w:rPr>
        <w:b/>
        <w:bCs/>
      </w:rPr>
    </w:tblStylePr>
    <w:tblStylePr w:type="lastCol">
      <w:rPr>
        <w:b/>
        <w:bCs/>
      </w:rPr>
    </w:tblStylePr>
    <w:tblStylePr w:type="band1Vert">
      <w:tblPr/>
      <w:tcPr>
        <w:tcBorders>
          <w:top w:val="single" w:color="C0504D" w:themeColor="accent2" w:sz="8" w:space="0"/>
          <w:left w:val="single" w:color="C0504D" w:themeColor="accent2" w:sz="8" w:space="0"/>
          <w:bottom w:val="single" w:color="C0504D" w:themeColor="accent2" w:sz="8" w:space="0"/>
          <w:right w:val="single" w:color="C0504D" w:themeColor="accent2" w:sz="8" w:space="0"/>
        </w:tcBorders>
      </w:tcPr>
    </w:tblStylePr>
    <w:tblStylePr w:type="band1Horz">
      <w:tblPr/>
      <w:tcPr>
        <w:tcBorders>
          <w:top w:val="single" w:color="C0504D" w:themeColor="accent2" w:sz="8" w:space="0"/>
          <w:left w:val="single" w:color="C0504D" w:themeColor="accent2" w:sz="8" w:space="0"/>
          <w:bottom w:val="single" w:color="C0504D" w:themeColor="accent2" w:sz="8" w:space="0"/>
          <w:right w:val="single" w:color="C0504D" w:themeColor="accent2" w:sz="8" w:space="0"/>
        </w:tcBorders>
      </w:tcPr>
    </w:tblStylePr>
  </w:style>
  <w:style w:type="table" w:styleId="47">
    <w:name w:val="Light List Accent 3"/>
    <w:basedOn w:val="12"/>
    <w:qFormat/>
    <w:uiPriority w:val="61"/>
    <w:pPr>
      <w:spacing w:after="0" w:line="240" w:lineRule="auto"/>
    </w:pPr>
    <w:tblPr>
      <w:tblBorders>
        <w:top w:val="single" w:color="9BBB59" w:themeColor="accent3" w:sz="8" w:space="0"/>
        <w:left w:val="single" w:color="9BBB59" w:themeColor="accent3" w:sz="8" w:space="0"/>
        <w:bottom w:val="single" w:color="9BBB59" w:themeColor="accent3" w:sz="8" w:space="0"/>
        <w:right w:val="single" w:color="9BBB59" w:themeColor="accent3"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shd w:val="clear" w:color="auto" w:fill="9BBB59" w:themeFill="accent3"/>
      </w:tcPr>
    </w:tblStylePr>
    <w:tblStylePr w:type="lastRow">
      <w:pPr>
        <w:spacing w:before="0" w:after="0" w:line="240" w:lineRule="auto"/>
      </w:pPr>
      <w:rPr>
        <w:b/>
        <w:bCs/>
      </w:rPr>
      <w:tblPr/>
      <w:tcPr>
        <w:tcBorders>
          <w:top w:val="double" w:color="9BBB59" w:themeColor="accent3" w:sz="6" w:space="0"/>
          <w:left w:val="single" w:color="9BBB59" w:themeColor="accent3" w:sz="8" w:space="0"/>
          <w:bottom w:val="single" w:color="9BBB59" w:themeColor="accent3" w:sz="8" w:space="0"/>
          <w:right w:val="single" w:color="9BBB59" w:themeColor="accent3" w:sz="8" w:space="0"/>
        </w:tcBorders>
      </w:tcPr>
    </w:tblStylePr>
    <w:tblStylePr w:type="firstCol">
      <w:rPr>
        <w:b/>
        <w:bCs/>
      </w:rPr>
    </w:tblStylePr>
    <w:tblStylePr w:type="lastCol">
      <w:rPr>
        <w:b/>
        <w:bCs/>
      </w:rPr>
    </w:tblStylePr>
    <w:tblStylePr w:type="band1Vert">
      <w:tblPr/>
      <w:tcPr>
        <w:tcBorders>
          <w:top w:val="single" w:color="9BBB59" w:themeColor="accent3" w:sz="8" w:space="0"/>
          <w:left w:val="single" w:color="9BBB59" w:themeColor="accent3" w:sz="8" w:space="0"/>
          <w:bottom w:val="single" w:color="9BBB59" w:themeColor="accent3" w:sz="8" w:space="0"/>
          <w:right w:val="single" w:color="9BBB59" w:themeColor="accent3" w:sz="8" w:space="0"/>
        </w:tcBorders>
      </w:tcPr>
    </w:tblStylePr>
    <w:tblStylePr w:type="band1Horz">
      <w:tblPr/>
      <w:tcPr>
        <w:tcBorders>
          <w:top w:val="single" w:color="9BBB59" w:themeColor="accent3" w:sz="8" w:space="0"/>
          <w:left w:val="single" w:color="9BBB59" w:themeColor="accent3" w:sz="8" w:space="0"/>
          <w:bottom w:val="single" w:color="9BBB59" w:themeColor="accent3" w:sz="8" w:space="0"/>
          <w:right w:val="single" w:color="9BBB59" w:themeColor="accent3" w:sz="8" w:space="0"/>
        </w:tcBorders>
      </w:tcPr>
    </w:tblStylePr>
  </w:style>
  <w:style w:type="table" w:styleId="48">
    <w:name w:val="Light List Accent 4"/>
    <w:basedOn w:val="12"/>
    <w:qFormat/>
    <w:uiPriority w:val="61"/>
    <w:pPr>
      <w:spacing w:after="0" w:line="240" w:lineRule="auto"/>
    </w:pPr>
    <w:tblPr>
      <w:tblBorders>
        <w:top w:val="single" w:color="8064A2" w:themeColor="accent4" w:sz="8" w:space="0"/>
        <w:left w:val="single" w:color="8064A2" w:themeColor="accent4" w:sz="8" w:space="0"/>
        <w:bottom w:val="single" w:color="8064A2" w:themeColor="accent4" w:sz="8" w:space="0"/>
        <w:right w:val="single" w:color="8064A2" w:themeColor="accent4"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shd w:val="clear" w:color="auto" w:fill="8064A2" w:themeFill="accent4"/>
      </w:tcPr>
    </w:tblStylePr>
    <w:tblStylePr w:type="lastRow">
      <w:pPr>
        <w:spacing w:before="0" w:after="0" w:line="240" w:lineRule="auto"/>
      </w:pPr>
      <w:rPr>
        <w:b/>
        <w:bCs/>
      </w:rPr>
      <w:tblPr/>
      <w:tcPr>
        <w:tcBorders>
          <w:top w:val="double" w:color="8064A2" w:themeColor="accent4" w:sz="6" w:space="0"/>
          <w:left w:val="single" w:color="8064A2" w:themeColor="accent4" w:sz="8" w:space="0"/>
          <w:bottom w:val="single" w:color="8064A2" w:themeColor="accent4" w:sz="8" w:space="0"/>
          <w:right w:val="single" w:color="8064A2" w:themeColor="accent4" w:sz="8" w:space="0"/>
        </w:tcBorders>
      </w:tcPr>
    </w:tblStylePr>
    <w:tblStylePr w:type="firstCol">
      <w:rPr>
        <w:b/>
        <w:bCs/>
      </w:rPr>
    </w:tblStylePr>
    <w:tblStylePr w:type="lastCol">
      <w:rPr>
        <w:b/>
        <w:bCs/>
      </w:rPr>
    </w:tblStylePr>
    <w:tblStylePr w:type="band1Vert">
      <w:tblPr/>
      <w:tcPr>
        <w:tcBorders>
          <w:top w:val="single" w:color="8064A2" w:themeColor="accent4" w:sz="8" w:space="0"/>
          <w:left w:val="single" w:color="8064A2" w:themeColor="accent4" w:sz="8" w:space="0"/>
          <w:bottom w:val="single" w:color="8064A2" w:themeColor="accent4" w:sz="8" w:space="0"/>
          <w:right w:val="single" w:color="8064A2" w:themeColor="accent4" w:sz="8" w:space="0"/>
        </w:tcBorders>
      </w:tcPr>
    </w:tblStylePr>
    <w:tblStylePr w:type="band1Horz">
      <w:tblPr/>
      <w:tcPr>
        <w:tcBorders>
          <w:top w:val="single" w:color="8064A2" w:themeColor="accent4" w:sz="8" w:space="0"/>
          <w:left w:val="single" w:color="8064A2" w:themeColor="accent4" w:sz="8" w:space="0"/>
          <w:bottom w:val="single" w:color="8064A2" w:themeColor="accent4" w:sz="8" w:space="0"/>
          <w:right w:val="single" w:color="8064A2" w:themeColor="accent4" w:sz="8" w:space="0"/>
        </w:tcBorders>
      </w:tcPr>
    </w:tblStylePr>
  </w:style>
  <w:style w:type="table" w:styleId="49">
    <w:name w:val="Light List Accent 5"/>
    <w:basedOn w:val="12"/>
    <w:qFormat/>
    <w:uiPriority w:val="61"/>
    <w:pPr>
      <w:spacing w:after="0" w:line="240" w:lineRule="auto"/>
    </w:pPr>
    <w:tblPr>
      <w:tblBorders>
        <w:top w:val="single" w:color="4BACC6" w:themeColor="accent5" w:sz="8" w:space="0"/>
        <w:left w:val="single" w:color="4BACC6" w:themeColor="accent5" w:sz="8" w:space="0"/>
        <w:bottom w:val="single" w:color="4BACC6" w:themeColor="accent5" w:sz="8" w:space="0"/>
        <w:right w:val="single" w:color="4BACC6" w:themeColor="accent5"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shd w:val="clear" w:color="auto" w:fill="4BACC6" w:themeFill="accent5"/>
      </w:tcPr>
    </w:tblStylePr>
    <w:tblStylePr w:type="lastRow">
      <w:pPr>
        <w:spacing w:before="0" w:after="0" w:line="240" w:lineRule="auto"/>
      </w:pPr>
      <w:rPr>
        <w:b/>
        <w:bCs/>
      </w:rPr>
      <w:tblPr/>
      <w:tcPr>
        <w:tcBorders>
          <w:top w:val="double" w:color="4BACC6" w:themeColor="accent5" w:sz="6" w:space="0"/>
          <w:left w:val="single" w:color="4BACC6" w:themeColor="accent5" w:sz="8" w:space="0"/>
          <w:bottom w:val="single" w:color="4BACC6" w:themeColor="accent5" w:sz="8" w:space="0"/>
          <w:right w:val="single" w:color="4BACC6" w:themeColor="accent5" w:sz="8" w:space="0"/>
        </w:tcBorders>
      </w:tcPr>
    </w:tblStylePr>
    <w:tblStylePr w:type="firstCol">
      <w:rPr>
        <w:b/>
        <w:bCs/>
      </w:rPr>
    </w:tblStylePr>
    <w:tblStylePr w:type="lastCol">
      <w:rPr>
        <w:b/>
        <w:bCs/>
      </w:rPr>
    </w:tblStylePr>
    <w:tblStylePr w:type="band1Vert">
      <w:tblPr/>
      <w:tcPr>
        <w:tcBorders>
          <w:top w:val="single" w:color="4BACC6" w:themeColor="accent5" w:sz="8" w:space="0"/>
          <w:left w:val="single" w:color="4BACC6" w:themeColor="accent5" w:sz="8" w:space="0"/>
          <w:bottom w:val="single" w:color="4BACC6" w:themeColor="accent5" w:sz="8" w:space="0"/>
          <w:right w:val="single" w:color="4BACC6" w:themeColor="accent5" w:sz="8" w:space="0"/>
        </w:tcBorders>
      </w:tcPr>
    </w:tblStylePr>
    <w:tblStylePr w:type="band1Horz">
      <w:tblPr/>
      <w:tcPr>
        <w:tcBorders>
          <w:top w:val="single" w:color="4BACC6" w:themeColor="accent5" w:sz="8" w:space="0"/>
          <w:left w:val="single" w:color="4BACC6" w:themeColor="accent5" w:sz="8" w:space="0"/>
          <w:bottom w:val="single" w:color="4BACC6" w:themeColor="accent5" w:sz="8" w:space="0"/>
          <w:right w:val="single" w:color="4BACC6" w:themeColor="accent5" w:sz="8" w:space="0"/>
        </w:tcBorders>
      </w:tcPr>
    </w:tblStylePr>
  </w:style>
  <w:style w:type="table" w:styleId="50">
    <w:name w:val="Light List Accent 6"/>
    <w:basedOn w:val="12"/>
    <w:uiPriority w:val="61"/>
    <w:pPr>
      <w:spacing w:after="0" w:line="240" w:lineRule="auto"/>
    </w:pPr>
    <w:tblPr>
      <w:tblBorders>
        <w:top w:val="single" w:color="F79646" w:themeColor="accent6" w:sz="8" w:space="0"/>
        <w:left w:val="single" w:color="F79646" w:themeColor="accent6" w:sz="8" w:space="0"/>
        <w:bottom w:val="single" w:color="F79646" w:themeColor="accent6" w:sz="8" w:space="0"/>
        <w:right w:val="single" w:color="F79646" w:themeColor="accent6"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shd w:val="clear" w:color="auto" w:fill="F79646" w:themeFill="accent6"/>
      </w:tcPr>
    </w:tblStylePr>
    <w:tblStylePr w:type="lastRow">
      <w:pPr>
        <w:spacing w:before="0" w:after="0" w:line="240" w:lineRule="auto"/>
      </w:pPr>
      <w:rPr>
        <w:b/>
        <w:bCs/>
      </w:rPr>
      <w:tblPr/>
      <w:tcPr>
        <w:tcBorders>
          <w:top w:val="double" w:color="F79646" w:themeColor="accent6" w:sz="6" w:space="0"/>
          <w:left w:val="single" w:color="F79646" w:themeColor="accent6" w:sz="8" w:space="0"/>
          <w:bottom w:val="single" w:color="F79646" w:themeColor="accent6" w:sz="8" w:space="0"/>
          <w:right w:val="single" w:color="F79646" w:themeColor="accent6" w:sz="8" w:space="0"/>
        </w:tcBorders>
      </w:tcPr>
    </w:tblStylePr>
    <w:tblStylePr w:type="firstCol">
      <w:rPr>
        <w:b/>
        <w:bCs/>
      </w:rPr>
    </w:tblStylePr>
    <w:tblStylePr w:type="lastCol">
      <w:rPr>
        <w:b/>
        <w:bCs/>
      </w:rPr>
    </w:tblStylePr>
    <w:tblStylePr w:type="band1Vert">
      <w:tblPr/>
      <w:tcPr>
        <w:tcBorders>
          <w:top w:val="single" w:color="F79646" w:themeColor="accent6" w:sz="8" w:space="0"/>
          <w:left w:val="single" w:color="F79646" w:themeColor="accent6" w:sz="8" w:space="0"/>
          <w:bottom w:val="single" w:color="F79646" w:themeColor="accent6" w:sz="8" w:space="0"/>
          <w:right w:val="single" w:color="F79646" w:themeColor="accent6" w:sz="8" w:space="0"/>
        </w:tcBorders>
      </w:tcPr>
    </w:tblStylePr>
    <w:tblStylePr w:type="band1Horz">
      <w:tblPr/>
      <w:tcPr>
        <w:tcBorders>
          <w:top w:val="single" w:color="F79646" w:themeColor="accent6" w:sz="8" w:space="0"/>
          <w:left w:val="single" w:color="F79646" w:themeColor="accent6" w:sz="8" w:space="0"/>
          <w:bottom w:val="single" w:color="F79646" w:themeColor="accent6" w:sz="8" w:space="0"/>
          <w:right w:val="single" w:color="F79646" w:themeColor="accent6" w:sz="8" w:space="0"/>
        </w:tcBorders>
      </w:tcPr>
    </w:tblStylePr>
  </w:style>
  <w:style w:type="table" w:styleId="51">
    <w:name w:val="Light Grid"/>
    <w:basedOn w:val="12"/>
    <w:uiPriority w:val="62"/>
    <w:pPr>
      <w:spacing w:after="0" w:line="240" w:lineRule="auto"/>
    </w:pPr>
    <w:tblPr>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cPr>
        <w:tcBorders>
          <w:top w:val="single" w:color="000000" w:themeColor="text1" w:sz="8" w:space="0"/>
          <w:left w:val="single" w:color="000000" w:themeColor="text1" w:sz="8" w:space="0"/>
          <w:bottom w:val="single" w:color="000000" w:themeColor="text1" w:sz="18" w:space="0"/>
          <w:right w:val="single" w:color="000000" w:themeColor="text1"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000000" w:themeColor="text1" w:sz="6" w:space="0"/>
          <w:left w:val="single" w:color="000000" w:themeColor="text1" w:sz="8" w:space="0"/>
          <w:bottom w:val="single" w:color="000000" w:themeColor="text1" w:sz="8" w:space="0"/>
          <w:right w:val="single" w:color="000000" w:themeColor="text1"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tblStylePr w:type="band1Vert">
      <w:tblPr/>
      <w:tcPr>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BFBFBF" w:themeFill="text1" w:themeFillTint="3F"/>
      </w:tcPr>
    </w:tblStylePr>
    <w:tblStylePr w:type="band1Horz">
      <w:tblPr/>
      <w:tcPr>
        <w:tcBorders>
          <w:top w:val="single" w:color="000000" w:themeColor="text1" w:sz="8" w:space="0"/>
          <w:left w:val="single" w:color="000000" w:themeColor="text1" w:sz="8" w:space="0"/>
          <w:bottom w:val="single" w:color="000000" w:themeColor="text1" w:sz="8" w:space="0"/>
          <w:right w:val="single" w:color="000000" w:themeColor="text1" w:sz="8" w:space="0"/>
          <w:insideV w:val="single" w:sz="8" w:space="0"/>
        </w:tcBorders>
        <w:shd w:val="clear" w:color="auto" w:fill="BFBFBF" w:themeFill="text1" w:themeFillTint="3F"/>
      </w:tcPr>
    </w:tblStylePr>
    <w:tblStylePr w:type="band2Horz">
      <w:tblPr/>
      <w:tcPr>
        <w:tcBorders>
          <w:top w:val="single" w:color="000000" w:themeColor="text1" w:sz="8" w:space="0"/>
          <w:left w:val="single" w:color="000000" w:themeColor="text1" w:sz="8" w:space="0"/>
          <w:bottom w:val="single" w:color="000000" w:themeColor="text1" w:sz="8" w:space="0"/>
          <w:right w:val="single" w:color="000000" w:themeColor="text1" w:sz="8" w:space="0"/>
          <w:insideV w:val="single" w:sz="8" w:space="0"/>
        </w:tcBorders>
      </w:tcPr>
    </w:tblStylePr>
  </w:style>
  <w:style w:type="table" w:styleId="52">
    <w:name w:val="Light Grid Accent 1"/>
    <w:basedOn w:val="12"/>
    <w:qFormat/>
    <w:uiPriority w:val="62"/>
    <w:pPr>
      <w:spacing w:after="0" w:line="240" w:lineRule="auto"/>
    </w:pPr>
    <w:tblPr>
      <w:tblBorders>
        <w:top w:val="single" w:color="4F81BD" w:themeColor="accent1" w:sz="8" w:space="0"/>
        <w:left w:val="single" w:color="4F81BD" w:themeColor="accent1" w:sz="8" w:space="0"/>
        <w:bottom w:val="single" w:color="4F81BD" w:themeColor="accent1" w:sz="8" w:space="0"/>
        <w:right w:val="single" w:color="4F81BD" w:themeColor="accent1" w:sz="8" w:space="0"/>
        <w:insideH w:val="single" w:color="4F81BD" w:themeColor="accent1" w:sz="8" w:space="0"/>
        <w:insideV w:val="single" w:color="4F81BD" w:themeColor="accent1"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cPr>
        <w:tcBorders>
          <w:top w:val="single" w:color="4F81BD" w:themeColor="accent1" w:sz="8" w:space="0"/>
          <w:left w:val="single" w:color="4F81BD" w:themeColor="accent1" w:sz="8" w:space="0"/>
          <w:bottom w:val="single" w:color="4F81BD" w:themeColor="accent1" w:sz="18" w:space="0"/>
          <w:right w:val="single" w:color="4F81BD" w:themeColor="accent1"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4F81BD" w:themeColor="accent1" w:sz="6" w:space="0"/>
          <w:left w:val="single" w:color="4F81BD" w:themeColor="accent1" w:sz="8" w:space="0"/>
          <w:bottom w:val="single" w:color="4F81BD" w:themeColor="accent1" w:sz="8" w:space="0"/>
          <w:right w:val="single" w:color="4F81BD" w:themeColor="accent1"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tcPr>
    </w:tblStylePr>
    <w:tblStylePr w:type="band1Vert">
      <w:tblPr/>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shd w:val="clear" w:color="auto" w:fill="D3DFEE" w:themeFill="accent1" w:themeFillTint="3F"/>
      </w:tcPr>
    </w:tblStylePr>
    <w:tblStylePr w:type="band1Horz">
      <w:tblPr/>
      <w:tcPr>
        <w:tcBorders>
          <w:top w:val="single" w:color="4F81BD" w:themeColor="accent1" w:sz="8" w:space="0"/>
          <w:left w:val="single" w:color="4F81BD" w:themeColor="accent1" w:sz="8" w:space="0"/>
          <w:bottom w:val="single" w:color="4F81BD" w:themeColor="accent1" w:sz="8" w:space="0"/>
          <w:right w:val="single" w:color="4F81BD" w:themeColor="accent1" w:sz="8" w:space="0"/>
          <w:insideV w:val="single" w:sz="8" w:space="0"/>
        </w:tcBorders>
        <w:shd w:val="clear" w:color="auto" w:fill="D3DFEE" w:themeFill="accent1" w:themeFillTint="3F"/>
      </w:tcPr>
    </w:tblStylePr>
    <w:tblStylePr w:type="band2Horz">
      <w:tblPr/>
      <w:tcPr>
        <w:tcBorders>
          <w:top w:val="single" w:color="4F81BD" w:themeColor="accent1" w:sz="8" w:space="0"/>
          <w:left w:val="single" w:color="4F81BD" w:themeColor="accent1" w:sz="8" w:space="0"/>
          <w:bottom w:val="single" w:color="4F81BD" w:themeColor="accent1" w:sz="8" w:space="0"/>
          <w:right w:val="single" w:color="4F81BD" w:themeColor="accent1" w:sz="8" w:space="0"/>
          <w:insideV w:val="single" w:sz="8" w:space="0"/>
        </w:tcBorders>
      </w:tcPr>
    </w:tblStylePr>
  </w:style>
  <w:style w:type="table" w:styleId="53">
    <w:name w:val="Light Grid Accent 2"/>
    <w:basedOn w:val="12"/>
    <w:qFormat/>
    <w:uiPriority w:val="62"/>
    <w:pPr>
      <w:spacing w:after="0" w:line="240" w:lineRule="auto"/>
    </w:pPr>
    <w:tblPr>
      <w:tblBorders>
        <w:top w:val="single" w:color="C0504D" w:themeColor="accent2" w:sz="8" w:space="0"/>
        <w:left w:val="single" w:color="C0504D" w:themeColor="accent2" w:sz="8" w:space="0"/>
        <w:bottom w:val="single" w:color="C0504D" w:themeColor="accent2" w:sz="8" w:space="0"/>
        <w:right w:val="single" w:color="C0504D" w:themeColor="accent2" w:sz="8" w:space="0"/>
        <w:insideH w:val="single" w:color="C0504D" w:themeColor="accent2" w:sz="8" w:space="0"/>
        <w:insideV w:val="single" w:color="C0504D" w:themeColor="accent2"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cPr>
        <w:tcBorders>
          <w:top w:val="single" w:color="C0504D" w:themeColor="accent2" w:sz="8" w:space="0"/>
          <w:left w:val="single" w:color="C0504D" w:themeColor="accent2" w:sz="8" w:space="0"/>
          <w:bottom w:val="single" w:color="C0504D" w:themeColor="accent2" w:sz="18" w:space="0"/>
          <w:right w:val="single" w:color="C0504D" w:themeColor="accent2"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C0504D" w:themeColor="accent2" w:sz="6" w:space="0"/>
          <w:left w:val="single" w:color="C0504D" w:themeColor="accent2" w:sz="8" w:space="0"/>
          <w:bottom w:val="single" w:color="C0504D" w:themeColor="accent2" w:sz="8" w:space="0"/>
          <w:right w:val="single" w:color="C0504D" w:themeColor="accent2"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C0504D" w:themeColor="accent2" w:sz="8" w:space="0"/>
          <w:left w:val="single" w:color="C0504D" w:themeColor="accent2" w:sz="8" w:space="0"/>
          <w:bottom w:val="single" w:color="C0504D" w:themeColor="accent2" w:sz="8" w:space="0"/>
          <w:right w:val="single" w:color="C0504D" w:themeColor="accent2" w:sz="8" w:space="0"/>
        </w:tcBorders>
      </w:tcPr>
    </w:tblStylePr>
    <w:tblStylePr w:type="band1Vert">
      <w:tblPr/>
      <w:tcPr>
        <w:tcBorders>
          <w:top w:val="single" w:color="C0504D" w:themeColor="accent2" w:sz="8" w:space="0"/>
          <w:left w:val="single" w:color="C0504D" w:themeColor="accent2" w:sz="8" w:space="0"/>
          <w:bottom w:val="single" w:color="C0504D" w:themeColor="accent2" w:sz="8" w:space="0"/>
          <w:right w:val="single" w:color="C0504D" w:themeColor="accent2" w:sz="8" w:space="0"/>
        </w:tcBorders>
        <w:shd w:val="clear" w:color="auto" w:fill="EFD3D3" w:themeFill="accent2" w:themeFillTint="3F"/>
      </w:tcPr>
    </w:tblStylePr>
    <w:tblStylePr w:type="band1Horz">
      <w:tblPr/>
      <w:tcPr>
        <w:tcBorders>
          <w:top w:val="single" w:color="C0504D" w:themeColor="accent2" w:sz="8" w:space="0"/>
          <w:left w:val="single" w:color="C0504D" w:themeColor="accent2" w:sz="8" w:space="0"/>
          <w:bottom w:val="single" w:color="C0504D" w:themeColor="accent2" w:sz="8" w:space="0"/>
          <w:right w:val="single" w:color="C0504D" w:themeColor="accent2" w:sz="8" w:space="0"/>
          <w:insideV w:val="single" w:sz="8" w:space="0"/>
        </w:tcBorders>
        <w:shd w:val="clear" w:color="auto" w:fill="EFD3D3" w:themeFill="accent2" w:themeFillTint="3F"/>
      </w:tcPr>
    </w:tblStylePr>
    <w:tblStylePr w:type="band2Horz">
      <w:tblPr/>
      <w:tcPr>
        <w:tcBorders>
          <w:top w:val="single" w:color="C0504D" w:themeColor="accent2" w:sz="8" w:space="0"/>
          <w:left w:val="single" w:color="C0504D" w:themeColor="accent2" w:sz="8" w:space="0"/>
          <w:bottom w:val="single" w:color="C0504D" w:themeColor="accent2" w:sz="8" w:space="0"/>
          <w:right w:val="single" w:color="C0504D" w:themeColor="accent2" w:sz="8" w:space="0"/>
          <w:insideV w:val="single" w:sz="8" w:space="0"/>
        </w:tcBorders>
      </w:tcPr>
    </w:tblStylePr>
  </w:style>
  <w:style w:type="table" w:styleId="54">
    <w:name w:val="Light Grid Accent 3"/>
    <w:basedOn w:val="12"/>
    <w:qFormat/>
    <w:uiPriority w:val="62"/>
    <w:pPr>
      <w:spacing w:after="0" w:line="240" w:lineRule="auto"/>
    </w:pPr>
    <w:tblPr>
      <w:tblBorders>
        <w:top w:val="single" w:color="9BBB59" w:themeColor="accent3" w:sz="8" w:space="0"/>
        <w:left w:val="single" w:color="9BBB59" w:themeColor="accent3" w:sz="8" w:space="0"/>
        <w:bottom w:val="single" w:color="9BBB59" w:themeColor="accent3" w:sz="8" w:space="0"/>
        <w:right w:val="single" w:color="9BBB59" w:themeColor="accent3" w:sz="8" w:space="0"/>
        <w:insideH w:val="single" w:color="9BBB59" w:themeColor="accent3" w:sz="8" w:space="0"/>
        <w:insideV w:val="single" w:color="9BBB59" w:themeColor="accent3"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cPr>
        <w:tcBorders>
          <w:top w:val="single" w:color="9BBB59" w:themeColor="accent3" w:sz="8" w:space="0"/>
          <w:left w:val="single" w:color="9BBB59" w:themeColor="accent3" w:sz="8" w:space="0"/>
          <w:bottom w:val="single" w:color="9BBB59" w:themeColor="accent3" w:sz="18" w:space="0"/>
          <w:right w:val="single" w:color="9BBB59" w:themeColor="accent3"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9BBB59" w:themeColor="accent3" w:sz="6" w:space="0"/>
          <w:left w:val="single" w:color="9BBB59" w:themeColor="accent3" w:sz="8" w:space="0"/>
          <w:bottom w:val="single" w:color="9BBB59" w:themeColor="accent3" w:sz="8" w:space="0"/>
          <w:right w:val="single" w:color="9BBB59" w:themeColor="accent3"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9BBB59" w:themeColor="accent3" w:sz="8" w:space="0"/>
          <w:left w:val="single" w:color="9BBB59" w:themeColor="accent3" w:sz="8" w:space="0"/>
          <w:bottom w:val="single" w:color="9BBB59" w:themeColor="accent3" w:sz="8" w:space="0"/>
          <w:right w:val="single" w:color="9BBB59" w:themeColor="accent3" w:sz="8" w:space="0"/>
        </w:tcBorders>
      </w:tcPr>
    </w:tblStylePr>
    <w:tblStylePr w:type="band1Vert">
      <w:tblPr/>
      <w:tcPr>
        <w:tcBorders>
          <w:top w:val="single" w:color="9BBB59" w:themeColor="accent3" w:sz="8" w:space="0"/>
          <w:left w:val="single" w:color="9BBB59" w:themeColor="accent3" w:sz="8" w:space="0"/>
          <w:bottom w:val="single" w:color="9BBB59" w:themeColor="accent3" w:sz="8" w:space="0"/>
          <w:right w:val="single" w:color="9BBB59" w:themeColor="accent3" w:sz="8" w:space="0"/>
        </w:tcBorders>
        <w:shd w:val="clear" w:color="auto" w:fill="E6EED5" w:themeFill="accent3" w:themeFillTint="3F"/>
      </w:tcPr>
    </w:tblStylePr>
    <w:tblStylePr w:type="band1Horz">
      <w:tblPr/>
      <w:tcPr>
        <w:tcBorders>
          <w:top w:val="single" w:color="9BBB59" w:themeColor="accent3" w:sz="8" w:space="0"/>
          <w:left w:val="single" w:color="9BBB59" w:themeColor="accent3" w:sz="8" w:space="0"/>
          <w:bottom w:val="single" w:color="9BBB59" w:themeColor="accent3" w:sz="8" w:space="0"/>
          <w:right w:val="single" w:color="9BBB59" w:themeColor="accent3" w:sz="8" w:space="0"/>
          <w:insideV w:val="single" w:sz="8" w:space="0"/>
        </w:tcBorders>
        <w:shd w:val="clear" w:color="auto" w:fill="E6EED5" w:themeFill="accent3" w:themeFillTint="3F"/>
      </w:tcPr>
    </w:tblStylePr>
    <w:tblStylePr w:type="band2Horz">
      <w:tblPr/>
      <w:tcPr>
        <w:tcBorders>
          <w:top w:val="single" w:color="9BBB59" w:themeColor="accent3" w:sz="8" w:space="0"/>
          <w:left w:val="single" w:color="9BBB59" w:themeColor="accent3" w:sz="8" w:space="0"/>
          <w:bottom w:val="single" w:color="9BBB59" w:themeColor="accent3" w:sz="8" w:space="0"/>
          <w:right w:val="single" w:color="9BBB59" w:themeColor="accent3" w:sz="8" w:space="0"/>
          <w:insideV w:val="single" w:sz="8" w:space="0"/>
        </w:tcBorders>
      </w:tcPr>
    </w:tblStylePr>
  </w:style>
  <w:style w:type="table" w:styleId="55">
    <w:name w:val="Light Grid Accent 4"/>
    <w:basedOn w:val="12"/>
    <w:qFormat/>
    <w:uiPriority w:val="62"/>
    <w:pPr>
      <w:spacing w:after="0" w:line="240" w:lineRule="auto"/>
    </w:pPr>
    <w:tblPr>
      <w:tblBorders>
        <w:top w:val="single" w:color="8064A2" w:themeColor="accent4" w:sz="8" w:space="0"/>
        <w:left w:val="single" w:color="8064A2" w:themeColor="accent4" w:sz="8" w:space="0"/>
        <w:bottom w:val="single" w:color="8064A2" w:themeColor="accent4" w:sz="8" w:space="0"/>
        <w:right w:val="single" w:color="8064A2" w:themeColor="accent4" w:sz="8" w:space="0"/>
        <w:insideH w:val="single" w:color="8064A2" w:themeColor="accent4" w:sz="8" w:space="0"/>
        <w:insideV w:val="single" w:color="8064A2" w:themeColor="accent4"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cPr>
        <w:tcBorders>
          <w:top w:val="single" w:color="8064A2" w:themeColor="accent4" w:sz="8" w:space="0"/>
          <w:left w:val="single" w:color="8064A2" w:themeColor="accent4" w:sz="8" w:space="0"/>
          <w:bottom w:val="single" w:color="8064A2" w:themeColor="accent4" w:sz="18" w:space="0"/>
          <w:right w:val="single" w:color="8064A2" w:themeColor="accent4"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8064A2" w:themeColor="accent4" w:sz="6" w:space="0"/>
          <w:left w:val="single" w:color="8064A2" w:themeColor="accent4" w:sz="8" w:space="0"/>
          <w:bottom w:val="single" w:color="8064A2" w:themeColor="accent4" w:sz="8" w:space="0"/>
          <w:right w:val="single" w:color="8064A2" w:themeColor="accent4"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8064A2" w:themeColor="accent4" w:sz="8" w:space="0"/>
          <w:left w:val="single" w:color="8064A2" w:themeColor="accent4" w:sz="8" w:space="0"/>
          <w:bottom w:val="single" w:color="8064A2" w:themeColor="accent4" w:sz="8" w:space="0"/>
          <w:right w:val="single" w:color="8064A2" w:themeColor="accent4" w:sz="8" w:space="0"/>
        </w:tcBorders>
      </w:tcPr>
    </w:tblStylePr>
    <w:tblStylePr w:type="band1Vert">
      <w:tblPr/>
      <w:tcPr>
        <w:tcBorders>
          <w:top w:val="single" w:color="8064A2" w:themeColor="accent4" w:sz="8" w:space="0"/>
          <w:left w:val="single" w:color="8064A2" w:themeColor="accent4" w:sz="8" w:space="0"/>
          <w:bottom w:val="single" w:color="8064A2" w:themeColor="accent4" w:sz="8" w:space="0"/>
          <w:right w:val="single" w:color="8064A2" w:themeColor="accent4" w:sz="8" w:space="0"/>
        </w:tcBorders>
        <w:shd w:val="clear" w:color="auto" w:fill="DFD8E8" w:themeFill="accent4" w:themeFillTint="3F"/>
      </w:tcPr>
    </w:tblStylePr>
    <w:tblStylePr w:type="band1Horz">
      <w:tblPr/>
      <w:tcPr>
        <w:tcBorders>
          <w:top w:val="single" w:color="8064A2" w:themeColor="accent4" w:sz="8" w:space="0"/>
          <w:left w:val="single" w:color="8064A2" w:themeColor="accent4" w:sz="8" w:space="0"/>
          <w:bottom w:val="single" w:color="8064A2" w:themeColor="accent4" w:sz="8" w:space="0"/>
          <w:right w:val="single" w:color="8064A2" w:themeColor="accent4" w:sz="8" w:space="0"/>
          <w:insideV w:val="single" w:sz="8" w:space="0"/>
        </w:tcBorders>
        <w:shd w:val="clear" w:color="auto" w:fill="DFD8E8" w:themeFill="accent4" w:themeFillTint="3F"/>
      </w:tcPr>
    </w:tblStylePr>
    <w:tblStylePr w:type="band2Horz">
      <w:tblPr/>
      <w:tcPr>
        <w:tcBorders>
          <w:top w:val="single" w:color="8064A2" w:themeColor="accent4" w:sz="8" w:space="0"/>
          <w:left w:val="single" w:color="8064A2" w:themeColor="accent4" w:sz="8" w:space="0"/>
          <w:bottom w:val="single" w:color="8064A2" w:themeColor="accent4" w:sz="8" w:space="0"/>
          <w:right w:val="single" w:color="8064A2" w:themeColor="accent4" w:sz="8" w:space="0"/>
          <w:insideV w:val="single" w:sz="8" w:space="0"/>
        </w:tcBorders>
      </w:tcPr>
    </w:tblStylePr>
  </w:style>
  <w:style w:type="table" w:styleId="56">
    <w:name w:val="Light Grid Accent 5"/>
    <w:basedOn w:val="12"/>
    <w:qFormat/>
    <w:uiPriority w:val="62"/>
    <w:pPr>
      <w:spacing w:after="0" w:line="240" w:lineRule="auto"/>
    </w:pPr>
    <w:tblPr>
      <w:tblBorders>
        <w:top w:val="single" w:color="4BACC6" w:themeColor="accent5" w:sz="8" w:space="0"/>
        <w:left w:val="single" w:color="4BACC6" w:themeColor="accent5" w:sz="8" w:space="0"/>
        <w:bottom w:val="single" w:color="4BACC6" w:themeColor="accent5" w:sz="8" w:space="0"/>
        <w:right w:val="single" w:color="4BACC6" w:themeColor="accent5" w:sz="8" w:space="0"/>
        <w:insideH w:val="single" w:color="4BACC6" w:themeColor="accent5" w:sz="8" w:space="0"/>
        <w:insideV w:val="single" w:color="4BACC6" w:themeColor="accent5"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cPr>
        <w:tcBorders>
          <w:top w:val="single" w:color="4BACC6" w:themeColor="accent5" w:sz="8" w:space="0"/>
          <w:left w:val="single" w:color="4BACC6" w:themeColor="accent5" w:sz="8" w:space="0"/>
          <w:bottom w:val="single" w:color="4BACC6" w:themeColor="accent5" w:sz="18" w:space="0"/>
          <w:right w:val="single" w:color="4BACC6" w:themeColor="accent5"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4BACC6" w:themeColor="accent5" w:sz="6" w:space="0"/>
          <w:left w:val="single" w:color="4BACC6" w:themeColor="accent5" w:sz="8" w:space="0"/>
          <w:bottom w:val="single" w:color="4BACC6" w:themeColor="accent5" w:sz="8" w:space="0"/>
          <w:right w:val="single" w:color="4BACC6" w:themeColor="accent5"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4BACC6" w:themeColor="accent5" w:sz="8" w:space="0"/>
          <w:left w:val="single" w:color="4BACC6" w:themeColor="accent5" w:sz="8" w:space="0"/>
          <w:bottom w:val="single" w:color="4BACC6" w:themeColor="accent5" w:sz="8" w:space="0"/>
          <w:right w:val="single" w:color="4BACC6" w:themeColor="accent5" w:sz="8" w:space="0"/>
        </w:tcBorders>
      </w:tcPr>
    </w:tblStylePr>
    <w:tblStylePr w:type="band1Vert">
      <w:tblPr/>
      <w:tcPr>
        <w:tcBorders>
          <w:top w:val="single" w:color="4BACC6" w:themeColor="accent5" w:sz="8" w:space="0"/>
          <w:left w:val="single" w:color="4BACC6" w:themeColor="accent5" w:sz="8" w:space="0"/>
          <w:bottom w:val="single" w:color="4BACC6" w:themeColor="accent5" w:sz="8" w:space="0"/>
          <w:right w:val="single" w:color="4BACC6" w:themeColor="accent5" w:sz="8" w:space="0"/>
        </w:tcBorders>
        <w:shd w:val="clear" w:color="auto" w:fill="D2EAF0" w:themeFill="accent5" w:themeFillTint="3F"/>
      </w:tcPr>
    </w:tblStylePr>
    <w:tblStylePr w:type="band1Horz">
      <w:tblPr/>
      <w:tcPr>
        <w:tcBorders>
          <w:top w:val="single" w:color="4BACC6" w:themeColor="accent5" w:sz="8" w:space="0"/>
          <w:left w:val="single" w:color="4BACC6" w:themeColor="accent5" w:sz="8" w:space="0"/>
          <w:bottom w:val="single" w:color="4BACC6" w:themeColor="accent5" w:sz="8" w:space="0"/>
          <w:right w:val="single" w:color="4BACC6" w:themeColor="accent5" w:sz="8" w:space="0"/>
          <w:insideV w:val="single" w:sz="8" w:space="0"/>
        </w:tcBorders>
        <w:shd w:val="clear" w:color="auto" w:fill="D2EAF0" w:themeFill="accent5" w:themeFillTint="3F"/>
      </w:tcPr>
    </w:tblStylePr>
    <w:tblStylePr w:type="band2Horz">
      <w:tblPr/>
      <w:tcPr>
        <w:tcBorders>
          <w:top w:val="single" w:color="4BACC6" w:themeColor="accent5" w:sz="8" w:space="0"/>
          <w:left w:val="single" w:color="4BACC6" w:themeColor="accent5" w:sz="8" w:space="0"/>
          <w:bottom w:val="single" w:color="4BACC6" w:themeColor="accent5" w:sz="8" w:space="0"/>
          <w:right w:val="single" w:color="4BACC6" w:themeColor="accent5" w:sz="8" w:space="0"/>
          <w:insideV w:val="single" w:sz="8" w:space="0"/>
        </w:tcBorders>
      </w:tcPr>
    </w:tblStylePr>
  </w:style>
  <w:style w:type="table" w:styleId="57">
    <w:name w:val="Light Grid Accent 6"/>
    <w:basedOn w:val="12"/>
    <w:qFormat/>
    <w:uiPriority w:val="62"/>
    <w:pPr>
      <w:spacing w:after="0" w:line="240" w:lineRule="auto"/>
    </w:pPr>
    <w:tblPr>
      <w:tblBorders>
        <w:top w:val="single" w:color="F79646" w:themeColor="accent6" w:sz="8" w:space="0"/>
        <w:left w:val="single" w:color="F79646" w:themeColor="accent6" w:sz="8" w:space="0"/>
        <w:bottom w:val="single" w:color="F79646" w:themeColor="accent6" w:sz="8" w:space="0"/>
        <w:right w:val="single" w:color="F79646" w:themeColor="accent6" w:sz="8" w:space="0"/>
        <w:insideH w:val="single" w:color="F79646" w:themeColor="accent6" w:sz="8" w:space="0"/>
        <w:insideV w:val="single" w:color="F79646" w:themeColor="accent6"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cPr>
        <w:tcBorders>
          <w:top w:val="single" w:color="F79646" w:themeColor="accent6" w:sz="8" w:space="0"/>
          <w:left w:val="single" w:color="F79646" w:themeColor="accent6" w:sz="8" w:space="0"/>
          <w:bottom w:val="single" w:color="F79646" w:themeColor="accent6" w:sz="18" w:space="0"/>
          <w:right w:val="single" w:color="F79646" w:themeColor="accent6"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F79646" w:themeColor="accent6" w:sz="6" w:space="0"/>
          <w:left w:val="single" w:color="F79646" w:themeColor="accent6" w:sz="8" w:space="0"/>
          <w:bottom w:val="single" w:color="F79646" w:themeColor="accent6" w:sz="8" w:space="0"/>
          <w:right w:val="single" w:color="F79646" w:themeColor="accent6"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F79646" w:themeColor="accent6" w:sz="8" w:space="0"/>
          <w:left w:val="single" w:color="F79646" w:themeColor="accent6" w:sz="8" w:space="0"/>
          <w:bottom w:val="single" w:color="F79646" w:themeColor="accent6" w:sz="8" w:space="0"/>
          <w:right w:val="single" w:color="F79646" w:themeColor="accent6" w:sz="8" w:space="0"/>
        </w:tcBorders>
      </w:tcPr>
    </w:tblStylePr>
    <w:tblStylePr w:type="band1Vert">
      <w:tblPr/>
      <w:tcPr>
        <w:tcBorders>
          <w:top w:val="single" w:color="F79646" w:themeColor="accent6" w:sz="8" w:space="0"/>
          <w:left w:val="single" w:color="F79646" w:themeColor="accent6" w:sz="8" w:space="0"/>
          <w:bottom w:val="single" w:color="F79646" w:themeColor="accent6" w:sz="8" w:space="0"/>
          <w:right w:val="single" w:color="F79646" w:themeColor="accent6" w:sz="8" w:space="0"/>
        </w:tcBorders>
        <w:shd w:val="clear" w:color="auto" w:fill="FDE5D1" w:themeFill="accent6" w:themeFillTint="3F"/>
      </w:tcPr>
    </w:tblStylePr>
    <w:tblStylePr w:type="band1Horz">
      <w:tblPr/>
      <w:tcPr>
        <w:tcBorders>
          <w:top w:val="single" w:color="F79646" w:themeColor="accent6" w:sz="8" w:space="0"/>
          <w:left w:val="single" w:color="F79646" w:themeColor="accent6" w:sz="8" w:space="0"/>
          <w:bottom w:val="single" w:color="F79646" w:themeColor="accent6" w:sz="8" w:space="0"/>
          <w:right w:val="single" w:color="F79646" w:themeColor="accent6" w:sz="8" w:space="0"/>
          <w:insideV w:val="single" w:sz="8" w:space="0"/>
        </w:tcBorders>
        <w:shd w:val="clear" w:color="auto" w:fill="FDE5D1" w:themeFill="accent6" w:themeFillTint="3F"/>
      </w:tcPr>
    </w:tblStylePr>
    <w:tblStylePr w:type="band2Horz">
      <w:tblPr/>
      <w:tcPr>
        <w:tcBorders>
          <w:top w:val="single" w:color="F79646" w:themeColor="accent6" w:sz="8" w:space="0"/>
          <w:left w:val="single" w:color="F79646" w:themeColor="accent6" w:sz="8" w:space="0"/>
          <w:bottom w:val="single" w:color="F79646" w:themeColor="accent6" w:sz="8" w:space="0"/>
          <w:right w:val="single" w:color="F79646" w:themeColor="accent6" w:sz="8" w:space="0"/>
          <w:insideV w:val="single" w:sz="8" w:space="0"/>
        </w:tcBorders>
      </w:tcPr>
    </w:tblStylePr>
  </w:style>
  <w:style w:type="table" w:styleId="58">
    <w:name w:val="Medium Shading 1"/>
    <w:basedOn w:val="12"/>
    <w:qFormat/>
    <w:uiPriority w:val="63"/>
    <w:pPr>
      <w:spacing w:after="0" w:line="240" w:lineRule="auto"/>
    </w:pPr>
    <w:tblPr>
      <w:tblBorders>
        <w:top w:val="single" w:color="3F3F3F" w:themeColor="text1" w:themeTint="BF" w:sz="8" w:space="0"/>
        <w:left w:val="single" w:color="3F3F3F" w:themeColor="text1" w:themeTint="BF" w:sz="8" w:space="0"/>
        <w:bottom w:val="single" w:color="3F3F3F" w:themeColor="text1" w:themeTint="BF" w:sz="8" w:space="0"/>
        <w:right w:val="single" w:color="3F3F3F" w:themeColor="text1" w:themeTint="BF" w:sz="8" w:space="0"/>
        <w:insideH w:val="single" w:color="3F3F3F" w:themeColor="text1"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3F3F3F" w:themeColor="text1" w:themeTint="BF" w:sz="8" w:space="0"/>
          <w:left w:val="single" w:color="3F3F3F" w:themeColor="text1" w:themeTint="BF" w:sz="8" w:space="0"/>
          <w:bottom w:val="single" w:color="3F3F3F" w:themeColor="text1" w:themeTint="BF" w:sz="8" w:space="0"/>
          <w:right w:val="single" w:color="3F3F3F" w:themeColor="text1" w:themeTint="BF" w:sz="8" w:space="0"/>
          <w:insideH w:val="nil"/>
          <w:insideV w:val="nil"/>
        </w:tcBorders>
        <w:shd w:val="clear" w:color="auto" w:fill="000000" w:themeFill="text1"/>
      </w:tcPr>
    </w:tblStylePr>
    <w:tblStylePr w:type="lastRow">
      <w:pPr>
        <w:spacing w:before="0" w:after="0" w:line="240" w:lineRule="auto"/>
      </w:pPr>
      <w:rPr>
        <w:b/>
        <w:bCs/>
      </w:rPr>
      <w:tblPr/>
      <w:tcPr>
        <w:tcBorders>
          <w:top w:val="double" w:color="3F3F3F" w:themeColor="text1" w:themeTint="BF" w:sz="6" w:space="0"/>
          <w:left w:val="single" w:color="3F3F3F" w:themeColor="text1" w:themeTint="BF" w:sz="8" w:space="0"/>
          <w:bottom w:val="single" w:color="3F3F3F" w:themeColor="text1" w:themeTint="BF" w:sz="8" w:space="0"/>
          <w:right w:val="single" w:color="3F3F3F" w:themeColor="text1" w:themeTint="BF" w:sz="8" w:space="0"/>
          <w:insideH w:val="nil"/>
          <w:insideV w:val="nil"/>
        </w:tcBorders>
      </w:tcPr>
    </w:tblStylePr>
    <w:tblStylePr w:type="firstCol">
      <w:rPr>
        <w:b/>
        <w:bCs/>
      </w:rPr>
    </w:tblStylePr>
    <w:tblStylePr w:type="lastCol">
      <w:rPr>
        <w:b/>
        <w:bCs/>
      </w:rPr>
    </w:tblStylePr>
    <w:tblStylePr w:type="band1Vert">
      <w:tblPr/>
      <w:tcPr>
        <w:shd w:val="clear" w:color="auto" w:fill="BFBFBF" w:themeFill="text1" w:themeFillTint="3F"/>
      </w:tcPr>
    </w:tblStylePr>
    <w:tblStylePr w:type="band1Horz">
      <w:tblPr/>
      <w:tcPr>
        <w:tcBorders>
          <w:insideH w:val="nil"/>
          <w:insideV w:val="nil"/>
        </w:tcBorders>
        <w:shd w:val="clear" w:color="auto" w:fill="BFBFBF" w:themeFill="text1" w:themeFillTint="3F"/>
      </w:tcPr>
    </w:tblStylePr>
    <w:tblStylePr w:type="band2Horz">
      <w:tblPr/>
      <w:tcPr>
        <w:tcBorders>
          <w:insideH w:val="nil"/>
          <w:insideV w:val="nil"/>
        </w:tcBorders>
      </w:tcPr>
    </w:tblStylePr>
  </w:style>
  <w:style w:type="table" w:styleId="59">
    <w:name w:val="Medium Shading 1 Accent 1"/>
    <w:basedOn w:val="12"/>
    <w:qFormat/>
    <w:uiPriority w:val="63"/>
    <w:pPr>
      <w:spacing w:after="0" w:line="240" w:lineRule="auto"/>
    </w:pPr>
    <w:tblPr>
      <w:tblBorders>
        <w:top w:val="single" w:color="7BA0CD" w:themeColor="accent1" w:themeTint="BF" w:sz="8" w:space="0"/>
        <w:left w:val="single" w:color="7BA0CD" w:themeColor="accent1" w:themeTint="BF" w:sz="8" w:space="0"/>
        <w:bottom w:val="single" w:color="7BA0CD" w:themeColor="accent1" w:themeTint="BF" w:sz="8" w:space="0"/>
        <w:right w:val="single" w:color="7BA0CD" w:themeColor="accent1" w:themeTint="BF" w:sz="8" w:space="0"/>
        <w:insideH w:val="single" w:color="7BA0CD" w:themeColor="accent1"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7BA0CD" w:themeColor="accent1" w:themeTint="BF" w:sz="8" w:space="0"/>
          <w:left w:val="single" w:color="7BA0CD" w:themeColor="accent1" w:themeTint="BF" w:sz="8" w:space="0"/>
          <w:bottom w:val="single" w:color="7BA0CD" w:themeColor="accent1" w:themeTint="BF" w:sz="8" w:space="0"/>
          <w:right w:val="single" w:color="7BA0CD" w:themeColor="accent1" w:themeTint="BF" w:sz="8" w:space="0"/>
          <w:insideH w:val="nil"/>
          <w:insideV w:val="nil"/>
        </w:tcBorders>
        <w:shd w:val="clear" w:color="auto" w:fill="4F81BD" w:themeFill="accent1"/>
      </w:tcPr>
    </w:tblStylePr>
    <w:tblStylePr w:type="lastRow">
      <w:pPr>
        <w:spacing w:before="0" w:after="0" w:line="240" w:lineRule="auto"/>
      </w:pPr>
      <w:rPr>
        <w:b/>
        <w:bCs/>
      </w:rPr>
      <w:tblPr/>
      <w:tcPr>
        <w:tcBorders>
          <w:top w:val="double" w:color="7BA0CD" w:themeColor="accent1" w:themeTint="BF" w:sz="6" w:space="0"/>
          <w:left w:val="single" w:color="7BA0CD" w:themeColor="accent1" w:themeTint="BF" w:sz="8" w:space="0"/>
          <w:bottom w:val="single" w:color="7BA0CD" w:themeColor="accent1" w:themeTint="BF" w:sz="8" w:space="0"/>
          <w:right w:val="single" w:color="7BA0CD" w:themeColor="accent1" w:themeTint="BF" w:sz="8" w:space="0"/>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60">
    <w:name w:val="Medium Shading 1 Accent 2"/>
    <w:basedOn w:val="12"/>
    <w:uiPriority w:val="63"/>
    <w:pPr>
      <w:spacing w:after="0" w:line="240" w:lineRule="auto"/>
    </w:pPr>
    <w:tblPr>
      <w:tblBorders>
        <w:top w:val="single" w:color="CF7B79" w:themeColor="accent2" w:themeTint="BF" w:sz="8" w:space="0"/>
        <w:left w:val="single" w:color="CF7B79" w:themeColor="accent2" w:themeTint="BF" w:sz="8" w:space="0"/>
        <w:bottom w:val="single" w:color="CF7B79" w:themeColor="accent2" w:themeTint="BF" w:sz="8" w:space="0"/>
        <w:right w:val="single" w:color="CF7B79" w:themeColor="accent2" w:themeTint="BF" w:sz="8" w:space="0"/>
        <w:insideH w:val="single" w:color="CF7B79" w:themeColor="accent2"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CF7B79" w:themeColor="accent2" w:themeTint="BF" w:sz="8" w:space="0"/>
          <w:left w:val="single" w:color="CF7B79" w:themeColor="accent2" w:themeTint="BF" w:sz="8" w:space="0"/>
          <w:bottom w:val="single" w:color="CF7B79" w:themeColor="accent2" w:themeTint="BF" w:sz="8" w:space="0"/>
          <w:right w:val="single" w:color="CF7B79" w:themeColor="accent2" w:themeTint="BF" w:sz="8" w:space="0"/>
          <w:insideH w:val="nil"/>
          <w:insideV w:val="nil"/>
        </w:tcBorders>
        <w:shd w:val="clear" w:color="auto" w:fill="C0504D" w:themeFill="accent2"/>
      </w:tcPr>
    </w:tblStylePr>
    <w:tblStylePr w:type="lastRow">
      <w:pPr>
        <w:spacing w:before="0" w:after="0" w:line="240" w:lineRule="auto"/>
      </w:pPr>
      <w:rPr>
        <w:b/>
        <w:bCs/>
      </w:rPr>
      <w:tblPr/>
      <w:tcPr>
        <w:tcBorders>
          <w:top w:val="double" w:color="CF7B79" w:themeColor="accent2" w:themeTint="BF" w:sz="6" w:space="0"/>
          <w:left w:val="single" w:color="CF7B79" w:themeColor="accent2" w:themeTint="BF" w:sz="8" w:space="0"/>
          <w:bottom w:val="single" w:color="CF7B79" w:themeColor="accent2" w:themeTint="BF" w:sz="8" w:space="0"/>
          <w:right w:val="single" w:color="CF7B79" w:themeColor="accent2" w:themeTint="BF" w:sz="8" w:space="0"/>
          <w:insideH w:val="nil"/>
          <w:insideV w:val="nil"/>
        </w:tcBorders>
      </w:tcPr>
    </w:tblStylePr>
    <w:tblStylePr w:type="firstCol">
      <w:rPr>
        <w:b/>
        <w:bCs/>
      </w:rPr>
    </w:tblStylePr>
    <w:tblStylePr w:type="lastCol">
      <w:rPr>
        <w:b/>
        <w:bCs/>
      </w:rPr>
    </w:tblStylePr>
    <w:tblStylePr w:type="band1Vert">
      <w:tblPr/>
      <w:tcPr>
        <w:shd w:val="clear" w:color="auto" w:fill="EFD3D3" w:themeFill="accent2" w:themeFillTint="3F"/>
      </w:tcPr>
    </w:tblStylePr>
    <w:tblStylePr w:type="band1Horz">
      <w:tblPr/>
      <w:tcPr>
        <w:tcBorders>
          <w:insideH w:val="nil"/>
          <w:insideV w:val="nil"/>
        </w:tcBorders>
        <w:shd w:val="clear" w:color="auto" w:fill="EFD3D3" w:themeFill="accent2" w:themeFillTint="3F"/>
      </w:tcPr>
    </w:tblStylePr>
    <w:tblStylePr w:type="band2Horz">
      <w:tblPr/>
      <w:tcPr>
        <w:tcBorders>
          <w:insideH w:val="nil"/>
          <w:insideV w:val="nil"/>
        </w:tcBorders>
      </w:tcPr>
    </w:tblStylePr>
  </w:style>
  <w:style w:type="table" w:styleId="61">
    <w:name w:val="Medium Shading 1 Accent 3"/>
    <w:basedOn w:val="12"/>
    <w:qFormat/>
    <w:uiPriority w:val="63"/>
    <w:pPr>
      <w:spacing w:after="0" w:line="240" w:lineRule="auto"/>
    </w:pPr>
    <w:tblPr>
      <w:tblBorders>
        <w:top w:val="single" w:color="B4CC82" w:themeColor="accent3" w:themeTint="BF" w:sz="8" w:space="0"/>
        <w:left w:val="single" w:color="B4CC82" w:themeColor="accent3" w:themeTint="BF" w:sz="8" w:space="0"/>
        <w:bottom w:val="single" w:color="B4CC82" w:themeColor="accent3" w:themeTint="BF" w:sz="8" w:space="0"/>
        <w:right w:val="single" w:color="B4CC82" w:themeColor="accent3" w:themeTint="BF" w:sz="8" w:space="0"/>
        <w:insideH w:val="single" w:color="B4CC82" w:themeColor="accent3"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B4CC82" w:themeColor="accent3" w:themeTint="BF" w:sz="8" w:space="0"/>
          <w:left w:val="single" w:color="B4CC82" w:themeColor="accent3" w:themeTint="BF" w:sz="8" w:space="0"/>
          <w:bottom w:val="single" w:color="B4CC82" w:themeColor="accent3" w:themeTint="BF" w:sz="8" w:space="0"/>
          <w:right w:val="single" w:color="B4CC82" w:themeColor="accent3" w:themeTint="BF" w:sz="8" w:space="0"/>
          <w:insideH w:val="nil"/>
          <w:insideV w:val="nil"/>
        </w:tcBorders>
        <w:shd w:val="clear" w:color="auto" w:fill="9BBB59" w:themeFill="accent3"/>
      </w:tcPr>
    </w:tblStylePr>
    <w:tblStylePr w:type="lastRow">
      <w:pPr>
        <w:spacing w:before="0" w:after="0" w:line="240" w:lineRule="auto"/>
      </w:pPr>
      <w:rPr>
        <w:b/>
        <w:bCs/>
      </w:rPr>
      <w:tblPr/>
      <w:tcPr>
        <w:tcBorders>
          <w:top w:val="double" w:color="B4CC82" w:themeColor="accent3" w:themeTint="BF" w:sz="6" w:space="0"/>
          <w:left w:val="single" w:color="B4CC82" w:themeColor="accent3" w:themeTint="BF" w:sz="8" w:space="0"/>
          <w:bottom w:val="single" w:color="B4CC82" w:themeColor="accent3" w:themeTint="BF" w:sz="8" w:space="0"/>
          <w:right w:val="single" w:color="B4CC82" w:themeColor="accent3" w:themeTint="BF" w:sz="8" w:space="0"/>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62">
    <w:name w:val="Medium Shading 1 Accent 4"/>
    <w:basedOn w:val="12"/>
    <w:uiPriority w:val="63"/>
    <w:pPr>
      <w:spacing w:after="0" w:line="240" w:lineRule="auto"/>
    </w:pPr>
    <w:tblPr>
      <w:tblBorders>
        <w:top w:val="single" w:color="9F8AB9" w:themeColor="accent4" w:themeTint="BF" w:sz="8" w:space="0"/>
        <w:left w:val="single" w:color="9F8AB9" w:themeColor="accent4" w:themeTint="BF" w:sz="8" w:space="0"/>
        <w:bottom w:val="single" w:color="9F8AB9" w:themeColor="accent4" w:themeTint="BF" w:sz="8" w:space="0"/>
        <w:right w:val="single" w:color="9F8AB9" w:themeColor="accent4" w:themeTint="BF" w:sz="8" w:space="0"/>
        <w:insideH w:val="single" w:color="9F8AB9" w:themeColor="accent4"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9F8AB9" w:themeColor="accent4" w:themeTint="BF" w:sz="8" w:space="0"/>
          <w:left w:val="single" w:color="9F8AB9" w:themeColor="accent4" w:themeTint="BF" w:sz="8" w:space="0"/>
          <w:bottom w:val="single" w:color="9F8AB9" w:themeColor="accent4" w:themeTint="BF" w:sz="8" w:space="0"/>
          <w:right w:val="single" w:color="9F8AB9" w:themeColor="accent4" w:themeTint="BF" w:sz="8" w:space="0"/>
          <w:insideH w:val="nil"/>
          <w:insideV w:val="nil"/>
        </w:tcBorders>
        <w:shd w:val="clear" w:color="auto" w:fill="8064A2" w:themeFill="accent4"/>
      </w:tcPr>
    </w:tblStylePr>
    <w:tblStylePr w:type="lastRow">
      <w:pPr>
        <w:spacing w:before="0" w:after="0" w:line="240" w:lineRule="auto"/>
      </w:pPr>
      <w:rPr>
        <w:b/>
        <w:bCs/>
      </w:rPr>
      <w:tblPr/>
      <w:tcPr>
        <w:tcBorders>
          <w:top w:val="double" w:color="9F8AB9" w:themeColor="accent4" w:themeTint="BF" w:sz="6" w:space="0"/>
          <w:left w:val="single" w:color="9F8AB9" w:themeColor="accent4" w:themeTint="BF" w:sz="8" w:space="0"/>
          <w:bottom w:val="single" w:color="9F8AB9" w:themeColor="accent4" w:themeTint="BF" w:sz="8" w:space="0"/>
          <w:right w:val="single" w:color="9F8AB9" w:themeColor="accent4" w:themeTint="BF" w:sz="8" w:space="0"/>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63">
    <w:name w:val="Medium Shading 1 Accent 5"/>
    <w:basedOn w:val="12"/>
    <w:uiPriority w:val="63"/>
    <w:pPr>
      <w:spacing w:after="0" w:line="240" w:lineRule="auto"/>
    </w:pPr>
    <w:tblPr>
      <w:tblBorders>
        <w:top w:val="single" w:color="78C0D4" w:themeColor="accent5" w:themeTint="BF" w:sz="8" w:space="0"/>
        <w:left w:val="single" w:color="78C0D4" w:themeColor="accent5" w:themeTint="BF" w:sz="8" w:space="0"/>
        <w:bottom w:val="single" w:color="78C0D4" w:themeColor="accent5" w:themeTint="BF" w:sz="8" w:space="0"/>
        <w:right w:val="single" w:color="78C0D4" w:themeColor="accent5" w:themeTint="BF" w:sz="8" w:space="0"/>
        <w:insideH w:val="single" w:color="78C0D4" w:themeColor="accent5"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78C0D4" w:themeColor="accent5" w:themeTint="BF" w:sz="8" w:space="0"/>
          <w:left w:val="single" w:color="78C0D4" w:themeColor="accent5" w:themeTint="BF" w:sz="8" w:space="0"/>
          <w:bottom w:val="single" w:color="78C0D4" w:themeColor="accent5" w:themeTint="BF" w:sz="8" w:space="0"/>
          <w:right w:val="single" w:color="78C0D4" w:themeColor="accent5" w:themeTint="BF" w:sz="8" w:space="0"/>
          <w:insideH w:val="nil"/>
          <w:insideV w:val="nil"/>
        </w:tcBorders>
        <w:shd w:val="clear" w:color="auto" w:fill="4BACC6" w:themeFill="accent5"/>
      </w:tcPr>
    </w:tblStylePr>
    <w:tblStylePr w:type="lastRow">
      <w:pPr>
        <w:spacing w:before="0" w:after="0" w:line="240" w:lineRule="auto"/>
      </w:pPr>
      <w:rPr>
        <w:b/>
        <w:bCs/>
      </w:rPr>
      <w:tblPr/>
      <w:tcPr>
        <w:tcBorders>
          <w:top w:val="double" w:color="78C0D4" w:themeColor="accent5" w:themeTint="BF" w:sz="6" w:space="0"/>
          <w:left w:val="single" w:color="78C0D4" w:themeColor="accent5" w:themeTint="BF" w:sz="8" w:space="0"/>
          <w:bottom w:val="single" w:color="78C0D4" w:themeColor="accent5" w:themeTint="BF" w:sz="8" w:space="0"/>
          <w:right w:val="single" w:color="78C0D4" w:themeColor="accent5" w:themeTint="BF" w:sz="8" w:space="0"/>
          <w:insideH w:val="nil"/>
          <w:insideV w:val="nil"/>
        </w:tcBorders>
      </w:tcPr>
    </w:tblStylePr>
    <w:tblStylePr w:type="firstCol">
      <w:rPr>
        <w:b/>
        <w:bCs/>
      </w:rPr>
    </w:tblStylePr>
    <w:tblStylePr w:type="lastCol">
      <w:rPr>
        <w:b/>
        <w:bCs/>
      </w:rPr>
    </w:tblStylePr>
    <w:tblStylePr w:type="band1Vert">
      <w:tblPr/>
      <w:tcPr>
        <w:shd w:val="clear" w:color="auto" w:fill="D2EAF0" w:themeFill="accent5" w:themeFillTint="3F"/>
      </w:tcPr>
    </w:tblStylePr>
    <w:tblStylePr w:type="band1Horz">
      <w:tblPr/>
      <w:tcPr>
        <w:tcBorders>
          <w:insideH w:val="nil"/>
          <w:insideV w:val="nil"/>
        </w:tcBorders>
        <w:shd w:val="clear" w:color="auto" w:fill="D2EAF0" w:themeFill="accent5" w:themeFillTint="3F"/>
      </w:tcPr>
    </w:tblStylePr>
    <w:tblStylePr w:type="band2Horz">
      <w:tblPr/>
      <w:tcPr>
        <w:tcBorders>
          <w:insideH w:val="nil"/>
          <w:insideV w:val="nil"/>
        </w:tcBorders>
      </w:tcPr>
    </w:tblStylePr>
  </w:style>
  <w:style w:type="table" w:styleId="64">
    <w:name w:val="Medium Shading 1 Accent 6"/>
    <w:basedOn w:val="12"/>
    <w:uiPriority w:val="63"/>
    <w:pPr>
      <w:spacing w:after="0" w:line="240" w:lineRule="auto"/>
    </w:pPr>
    <w:tblPr>
      <w:tblBorders>
        <w:top w:val="single" w:color="F9B074" w:themeColor="accent6" w:themeTint="BF" w:sz="8" w:space="0"/>
        <w:left w:val="single" w:color="F9B074" w:themeColor="accent6" w:themeTint="BF" w:sz="8" w:space="0"/>
        <w:bottom w:val="single" w:color="F9B074" w:themeColor="accent6" w:themeTint="BF" w:sz="8" w:space="0"/>
        <w:right w:val="single" w:color="F9B074" w:themeColor="accent6" w:themeTint="BF" w:sz="8" w:space="0"/>
        <w:insideH w:val="single" w:color="F9B074" w:themeColor="accent6"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F9B074" w:themeColor="accent6" w:themeTint="BF" w:sz="8" w:space="0"/>
          <w:left w:val="single" w:color="F9B074" w:themeColor="accent6" w:themeTint="BF" w:sz="8" w:space="0"/>
          <w:bottom w:val="single" w:color="F9B074" w:themeColor="accent6" w:themeTint="BF" w:sz="8" w:space="0"/>
          <w:right w:val="single" w:color="F9B074" w:themeColor="accent6" w:themeTint="BF" w:sz="8" w:space="0"/>
          <w:insideH w:val="nil"/>
          <w:insideV w:val="nil"/>
        </w:tcBorders>
        <w:shd w:val="clear" w:color="auto" w:fill="F79646" w:themeFill="accent6"/>
      </w:tcPr>
    </w:tblStylePr>
    <w:tblStylePr w:type="lastRow">
      <w:pPr>
        <w:spacing w:before="0" w:after="0" w:line="240" w:lineRule="auto"/>
      </w:pPr>
      <w:rPr>
        <w:b/>
        <w:bCs/>
      </w:rPr>
      <w:tblPr/>
      <w:tcPr>
        <w:tcBorders>
          <w:top w:val="double" w:color="F9B074" w:themeColor="accent6" w:themeTint="BF" w:sz="6" w:space="0"/>
          <w:left w:val="single" w:color="F9B074" w:themeColor="accent6" w:themeTint="BF" w:sz="8" w:space="0"/>
          <w:bottom w:val="single" w:color="F9B074" w:themeColor="accent6" w:themeTint="BF" w:sz="8" w:space="0"/>
          <w:right w:val="single" w:color="F9B074" w:themeColor="accent6" w:themeTint="BF" w:sz="8" w:space="0"/>
          <w:insideH w:val="nil"/>
          <w:insideV w:val="nil"/>
        </w:tcBorders>
      </w:tcPr>
    </w:tblStylePr>
    <w:tblStylePr w:type="firstCol">
      <w:rPr>
        <w:b/>
        <w:bCs/>
      </w:rPr>
    </w:tblStylePr>
    <w:tblStylePr w:type="lastCol">
      <w:rPr>
        <w:b/>
        <w:bCs/>
      </w:rPr>
    </w:tblStylePr>
    <w:tblStylePr w:type="band1Vert">
      <w:tblPr/>
      <w:tcPr>
        <w:shd w:val="clear" w:color="auto" w:fill="FDE5D1" w:themeFill="accent6" w:themeFillTint="3F"/>
      </w:tcPr>
    </w:tblStylePr>
    <w:tblStylePr w:type="band1Horz">
      <w:tblPr/>
      <w:tcPr>
        <w:tcBorders>
          <w:insideH w:val="nil"/>
          <w:insideV w:val="nil"/>
        </w:tcBorders>
        <w:shd w:val="clear" w:color="auto" w:fill="FDE5D1" w:themeFill="accent6" w:themeFillTint="3F"/>
      </w:tcPr>
    </w:tblStylePr>
    <w:tblStylePr w:type="band2Horz">
      <w:tblPr/>
      <w:tcPr>
        <w:tcBorders>
          <w:insideH w:val="nil"/>
          <w:insideV w:val="nil"/>
        </w:tcBorders>
      </w:tcPr>
    </w:tblStylePr>
  </w:style>
  <w:style w:type="table" w:styleId="65">
    <w:name w:val="Medium Shading 2"/>
    <w:basedOn w:val="12"/>
    <w:uiPriority w:val="64"/>
    <w:pPr>
      <w:spacing w:after="0" w:line="240" w:lineRule="auto"/>
    </w:pPr>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000000" w:themeFill="text1"/>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66">
    <w:name w:val="Medium Shading 2 Accent 1"/>
    <w:basedOn w:val="12"/>
    <w:uiPriority w:val="64"/>
    <w:pPr>
      <w:spacing w:after="0" w:line="240" w:lineRule="auto"/>
    </w:pPr>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4F81BD" w:themeFill="accent1"/>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67">
    <w:name w:val="Medium Shading 2 Accent 2"/>
    <w:basedOn w:val="12"/>
    <w:uiPriority w:val="64"/>
    <w:pPr>
      <w:spacing w:after="0" w:line="240" w:lineRule="auto"/>
    </w:pPr>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C0504D" w:themeFill="accent2"/>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68">
    <w:name w:val="Medium Shading 2 Accent 3"/>
    <w:basedOn w:val="12"/>
    <w:uiPriority w:val="64"/>
    <w:pPr>
      <w:spacing w:after="0" w:line="240" w:lineRule="auto"/>
    </w:pPr>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9BBB59" w:themeFill="accent3"/>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69">
    <w:name w:val="Medium Shading 2 Accent 4"/>
    <w:basedOn w:val="12"/>
    <w:qFormat/>
    <w:uiPriority w:val="64"/>
    <w:pPr>
      <w:spacing w:after="0" w:line="240" w:lineRule="auto"/>
    </w:pPr>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8064A2" w:themeFill="accent4"/>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70">
    <w:name w:val="Medium Shading 2 Accent 5"/>
    <w:basedOn w:val="12"/>
    <w:uiPriority w:val="64"/>
    <w:pPr>
      <w:spacing w:after="0" w:line="240" w:lineRule="auto"/>
    </w:pPr>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4BACC6" w:themeFill="accent5"/>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71">
    <w:name w:val="Medium Shading 2 Accent 6"/>
    <w:basedOn w:val="12"/>
    <w:qFormat/>
    <w:uiPriority w:val="64"/>
    <w:pPr>
      <w:spacing w:after="0" w:line="240" w:lineRule="auto"/>
    </w:pPr>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F79646" w:themeFill="accent6"/>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72">
    <w:name w:val="Medium List 1"/>
    <w:basedOn w:val="12"/>
    <w:uiPriority w:val="65"/>
    <w:pPr>
      <w:spacing w:after="0" w:line="240" w:lineRule="auto"/>
    </w:pPr>
    <w:rPr>
      <w:color w:val="000000" w:themeColor="text1"/>
      <w14:textFill>
        <w14:solidFill>
          <w14:schemeClr w14:val="tx1"/>
        </w14:solidFill>
      </w14:textFill>
    </w:rPr>
    <w:tblPr>
      <w:tblBorders>
        <w:top w:val="single" w:color="000000" w:themeColor="text1" w:sz="8" w:space="0"/>
        <w:bottom w:val="single" w:color="000000" w:themeColor="text1" w:sz="8" w:space="0"/>
      </w:tblBorders>
      <w:tblCellMar>
        <w:top w:w="0" w:type="dxa"/>
        <w:left w:w="108" w:type="dxa"/>
        <w:bottom w:w="0" w:type="dxa"/>
        <w:right w:w="108" w:type="dxa"/>
      </w:tblCellMar>
    </w:tblPr>
    <w:tblStylePr w:type="firstRow">
      <w:rPr>
        <w:rFonts w:asciiTheme="majorHAnsi" w:hAnsiTheme="majorHAnsi" w:eastAsiaTheme="majorEastAsia" w:cstheme="majorBidi"/>
      </w:rPr>
      <w:tblPr/>
      <w:tcPr>
        <w:tcBorders>
          <w:top w:val="nil"/>
          <w:bottom w:val="single" w:color="000000" w:themeColor="text1" w:sz="8" w:space="0"/>
        </w:tcBorders>
      </w:tcPr>
    </w:tblStylePr>
    <w:tblStylePr w:type="lastRow">
      <w:rPr>
        <w:b/>
        <w:bCs/>
        <w:color w:val="1F497D" w:themeColor="text2"/>
        <w14:textFill>
          <w14:solidFill>
            <w14:schemeClr w14:val="tx2"/>
          </w14:solidFill>
        </w14:textFill>
      </w:rPr>
      <w:tblPr/>
      <w:tcPr>
        <w:tcBorders>
          <w:top w:val="single" w:color="000000" w:themeColor="text1" w:sz="8" w:space="0"/>
          <w:bottom w:val="single" w:color="000000" w:themeColor="text1" w:sz="8" w:space="0"/>
        </w:tcBorders>
      </w:tcPr>
    </w:tblStylePr>
    <w:tblStylePr w:type="firstCol">
      <w:rPr>
        <w:b/>
        <w:bCs/>
      </w:rPr>
    </w:tblStylePr>
    <w:tblStylePr w:type="lastCol">
      <w:rPr>
        <w:b/>
        <w:bCs/>
      </w:rPr>
      <w:tblPr/>
      <w:tcPr>
        <w:tcBorders>
          <w:top w:val="single" w:color="000000" w:themeColor="text1" w:sz="8" w:space="0"/>
          <w:bottom w:val="single" w:color="000000" w:themeColor="text1" w:sz="8" w:space="0"/>
        </w:tcBorders>
      </w:tcPr>
    </w:tblStylePr>
    <w:tblStylePr w:type="band1Vert">
      <w:tblPr/>
      <w:tcPr>
        <w:shd w:val="clear" w:color="auto" w:fill="BFBFBF" w:themeFill="text1" w:themeFillTint="3F"/>
      </w:tcPr>
    </w:tblStylePr>
    <w:tblStylePr w:type="band1Horz">
      <w:tblPr/>
      <w:tcPr>
        <w:shd w:val="clear" w:color="auto" w:fill="BFBFBF" w:themeFill="text1" w:themeFillTint="3F"/>
      </w:tcPr>
    </w:tblStylePr>
  </w:style>
  <w:style w:type="table" w:styleId="73">
    <w:name w:val="Medium List 1 Accent 1"/>
    <w:basedOn w:val="12"/>
    <w:qFormat/>
    <w:uiPriority w:val="65"/>
    <w:pPr>
      <w:spacing w:after="0" w:line="240" w:lineRule="auto"/>
    </w:pPr>
    <w:rPr>
      <w:color w:val="000000" w:themeColor="text1"/>
      <w14:textFill>
        <w14:solidFill>
          <w14:schemeClr w14:val="tx1"/>
        </w14:solidFill>
      </w14:textFill>
    </w:rPr>
    <w:tblPr>
      <w:tblBorders>
        <w:top w:val="single" w:color="4F81BD" w:themeColor="accent1" w:sz="8" w:space="0"/>
        <w:bottom w:val="single" w:color="4F81BD" w:themeColor="accent1" w:sz="8" w:space="0"/>
      </w:tblBorders>
      <w:tblCellMar>
        <w:top w:w="0" w:type="dxa"/>
        <w:left w:w="108" w:type="dxa"/>
        <w:bottom w:w="0" w:type="dxa"/>
        <w:right w:w="108" w:type="dxa"/>
      </w:tblCellMar>
    </w:tblPr>
    <w:tblStylePr w:type="firstRow">
      <w:rPr>
        <w:rFonts w:asciiTheme="majorHAnsi" w:hAnsiTheme="majorHAnsi" w:eastAsiaTheme="majorEastAsia" w:cstheme="majorBidi"/>
      </w:rPr>
      <w:tblPr/>
      <w:tcPr>
        <w:tcBorders>
          <w:top w:val="nil"/>
          <w:bottom w:val="single" w:color="4F81BD" w:themeColor="accent1" w:sz="8" w:space="0"/>
        </w:tcBorders>
      </w:tcPr>
    </w:tblStylePr>
    <w:tblStylePr w:type="lastRow">
      <w:rPr>
        <w:b/>
        <w:bCs/>
        <w:color w:val="1F497D" w:themeColor="text2"/>
        <w14:textFill>
          <w14:solidFill>
            <w14:schemeClr w14:val="tx2"/>
          </w14:solidFill>
        </w14:textFill>
      </w:rPr>
      <w:tblPr/>
      <w:tcPr>
        <w:tcBorders>
          <w:top w:val="single" w:color="4F81BD" w:themeColor="accent1" w:sz="8" w:space="0"/>
          <w:bottom w:val="single" w:color="4F81BD" w:themeColor="accent1" w:sz="8" w:space="0"/>
        </w:tcBorders>
      </w:tcPr>
    </w:tblStylePr>
    <w:tblStylePr w:type="firstCol">
      <w:rPr>
        <w:b/>
        <w:bCs/>
      </w:rPr>
    </w:tblStylePr>
    <w:tblStylePr w:type="lastCol">
      <w:rPr>
        <w:b/>
        <w:bCs/>
      </w:rPr>
      <w:tblPr/>
      <w:tcPr>
        <w:tcBorders>
          <w:top w:val="single" w:color="4F81BD" w:themeColor="accent1" w:sz="8" w:space="0"/>
          <w:bottom w:val="single" w:color="4F81BD" w:themeColor="accent1" w:sz="8" w:space="0"/>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74">
    <w:name w:val="Medium List 1 Accent 2"/>
    <w:basedOn w:val="12"/>
    <w:qFormat/>
    <w:uiPriority w:val="65"/>
    <w:pPr>
      <w:spacing w:after="0" w:line="240" w:lineRule="auto"/>
    </w:pPr>
    <w:rPr>
      <w:color w:val="000000" w:themeColor="text1"/>
      <w14:textFill>
        <w14:solidFill>
          <w14:schemeClr w14:val="tx1"/>
        </w14:solidFill>
      </w14:textFill>
    </w:rPr>
    <w:tblPr>
      <w:tblBorders>
        <w:top w:val="single" w:color="C0504D" w:themeColor="accent2" w:sz="8" w:space="0"/>
        <w:bottom w:val="single" w:color="C0504D" w:themeColor="accent2" w:sz="8" w:space="0"/>
      </w:tblBorders>
      <w:tblCellMar>
        <w:top w:w="0" w:type="dxa"/>
        <w:left w:w="108" w:type="dxa"/>
        <w:bottom w:w="0" w:type="dxa"/>
        <w:right w:w="108" w:type="dxa"/>
      </w:tblCellMar>
    </w:tblPr>
    <w:tblStylePr w:type="firstRow">
      <w:rPr>
        <w:rFonts w:asciiTheme="majorHAnsi" w:hAnsiTheme="majorHAnsi" w:eastAsiaTheme="majorEastAsia" w:cstheme="majorBidi"/>
      </w:rPr>
      <w:tblPr/>
      <w:tcPr>
        <w:tcBorders>
          <w:top w:val="nil"/>
          <w:bottom w:val="single" w:color="C0504D" w:themeColor="accent2" w:sz="8" w:space="0"/>
        </w:tcBorders>
      </w:tcPr>
    </w:tblStylePr>
    <w:tblStylePr w:type="lastRow">
      <w:rPr>
        <w:b/>
        <w:bCs/>
        <w:color w:val="1F497D" w:themeColor="text2"/>
        <w14:textFill>
          <w14:solidFill>
            <w14:schemeClr w14:val="tx2"/>
          </w14:solidFill>
        </w14:textFill>
      </w:rPr>
      <w:tblPr/>
      <w:tcPr>
        <w:tcBorders>
          <w:top w:val="single" w:color="C0504D" w:themeColor="accent2" w:sz="8" w:space="0"/>
          <w:bottom w:val="single" w:color="C0504D" w:themeColor="accent2" w:sz="8" w:space="0"/>
        </w:tcBorders>
      </w:tcPr>
    </w:tblStylePr>
    <w:tblStylePr w:type="firstCol">
      <w:rPr>
        <w:b/>
        <w:bCs/>
      </w:rPr>
    </w:tblStylePr>
    <w:tblStylePr w:type="lastCol">
      <w:rPr>
        <w:b/>
        <w:bCs/>
      </w:rPr>
      <w:tblPr/>
      <w:tcPr>
        <w:tcBorders>
          <w:top w:val="single" w:color="C0504D" w:themeColor="accent2" w:sz="8" w:space="0"/>
          <w:bottom w:val="single" w:color="C0504D" w:themeColor="accent2" w:sz="8" w:space="0"/>
        </w:tcBorders>
      </w:tcPr>
    </w:tblStylePr>
    <w:tblStylePr w:type="band1Vert">
      <w:tblPr/>
      <w:tcPr>
        <w:shd w:val="clear" w:color="auto" w:fill="EFD3D3" w:themeFill="accent2" w:themeFillTint="3F"/>
      </w:tcPr>
    </w:tblStylePr>
    <w:tblStylePr w:type="band1Horz">
      <w:tblPr/>
      <w:tcPr>
        <w:shd w:val="clear" w:color="auto" w:fill="EFD3D3" w:themeFill="accent2" w:themeFillTint="3F"/>
      </w:tcPr>
    </w:tblStylePr>
  </w:style>
  <w:style w:type="table" w:styleId="75">
    <w:name w:val="Medium List 1 Accent 3"/>
    <w:basedOn w:val="12"/>
    <w:qFormat/>
    <w:uiPriority w:val="65"/>
    <w:pPr>
      <w:spacing w:after="0" w:line="240" w:lineRule="auto"/>
    </w:pPr>
    <w:rPr>
      <w:color w:val="000000" w:themeColor="text1"/>
      <w14:textFill>
        <w14:solidFill>
          <w14:schemeClr w14:val="tx1"/>
        </w14:solidFill>
      </w14:textFill>
    </w:rPr>
    <w:tblPr>
      <w:tblBorders>
        <w:top w:val="single" w:color="9BBB59" w:themeColor="accent3" w:sz="8" w:space="0"/>
        <w:bottom w:val="single" w:color="9BBB59" w:themeColor="accent3" w:sz="8" w:space="0"/>
      </w:tblBorders>
      <w:tblCellMar>
        <w:top w:w="0" w:type="dxa"/>
        <w:left w:w="108" w:type="dxa"/>
        <w:bottom w:w="0" w:type="dxa"/>
        <w:right w:w="108" w:type="dxa"/>
      </w:tblCellMar>
    </w:tblPr>
    <w:tblStylePr w:type="firstRow">
      <w:rPr>
        <w:rFonts w:asciiTheme="majorHAnsi" w:hAnsiTheme="majorHAnsi" w:eastAsiaTheme="majorEastAsia" w:cstheme="majorBidi"/>
      </w:rPr>
      <w:tblPr/>
      <w:tcPr>
        <w:tcBorders>
          <w:top w:val="nil"/>
          <w:bottom w:val="single" w:color="9BBB59" w:themeColor="accent3" w:sz="8" w:space="0"/>
        </w:tcBorders>
      </w:tcPr>
    </w:tblStylePr>
    <w:tblStylePr w:type="lastRow">
      <w:rPr>
        <w:b/>
        <w:bCs/>
        <w:color w:val="1F497D" w:themeColor="text2"/>
        <w14:textFill>
          <w14:solidFill>
            <w14:schemeClr w14:val="tx2"/>
          </w14:solidFill>
        </w14:textFill>
      </w:rPr>
      <w:tblPr/>
      <w:tcPr>
        <w:tcBorders>
          <w:top w:val="single" w:color="9BBB59" w:themeColor="accent3" w:sz="8" w:space="0"/>
          <w:bottom w:val="single" w:color="9BBB59" w:themeColor="accent3" w:sz="8" w:space="0"/>
        </w:tcBorders>
      </w:tcPr>
    </w:tblStylePr>
    <w:tblStylePr w:type="firstCol">
      <w:rPr>
        <w:b/>
        <w:bCs/>
      </w:rPr>
    </w:tblStylePr>
    <w:tblStylePr w:type="lastCol">
      <w:rPr>
        <w:b/>
        <w:bCs/>
      </w:rPr>
      <w:tblPr/>
      <w:tcPr>
        <w:tcBorders>
          <w:top w:val="single" w:color="9BBB59" w:themeColor="accent3" w:sz="8" w:space="0"/>
          <w:bottom w:val="single" w:color="9BBB59" w:themeColor="accent3" w:sz="8" w:space="0"/>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76">
    <w:name w:val="Medium List 1 Accent 4"/>
    <w:basedOn w:val="12"/>
    <w:qFormat/>
    <w:uiPriority w:val="65"/>
    <w:pPr>
      <w:spacing w:after="0" w:line="240" w:lineRule="auto"/>
    </w:pPr>
    <w:rPr>
      <w:color w:val="000000" w:themeColor="text1"/>
      <w14:textFill>
        <w14:solidFill>
          <w14:schemeClr w14:val="tx1"/>
        </w14:solidFill>
      </w14:textFill>
    </w:rPr>
    <w:tblPr>
      <w:tblBorders>
        <w:top w:val="single" w:color="8064A2" w:themeColor="accent4" w:sz="8" w:space="0"/>
        <w:bottom w:val="single" w:color="8064A2" w:themeColor="accent4" w:sz="8" w:space="0"/>
      </w:tblBorders>
      <w:tblCellMar>
        <w:top w:w="0" w:type="dxa"/>
        <w:left w:w="108" w:type="dxa"/>
        <w:bottom w:w="0" w:type="dxa"/>
        <w:right w:w="108" w:type="dxa"/>
      </w:tblCellMar>
    </w:tblPr>
    <w:tblStylePr w:type="firstRow">
      <w:rPr>
        <w:rFonts w:asciiTheme="majorHAnsi" w:hAnsiTheme="majorHAnsi" w:eastAsiaTheme="majorEastAsia" w:cstheme="majorBidi"/>
      </w:rPr>
      <w:tblPr/>
      <w:tcPr>
        <w:tcBorders>
          <w:top w:val="nil"/>
          <w:bottom w:val="single" w:color="8064A2" w:themeColor="accent4" w:sz="8" w:space="0"/>
        </w:tcBorders>
      </w:tcPr>
    </w:tblStylePr>
    <w:tblStylePr w:type="lastRow">
      <w:rPr>
        <w:b/>
        <w:bCs/>
        <w:color w:val="1F497D" w:themeColor="text2"/>
        <w14:textFill>
          <w14:solidFill>
            <w14:schemeClr w14:val="tx2"/>
          </w14:solidFill>
        </w14:textFill>
      </w:rPr>
      <w:tblPr/>
      <w:tcPr>
        <w:tcBorders>
          <w:top w:val="single" w:color="8064A2" w:themeColor="accent4" w:sz="8" w:space="0"/>
          <w:bottom w:val="single" w:color="8064A2" w:themeColor="accent4" w:sz="8" w:space="0"/>
        </w:tcBorders>
      </w:tcPr>
    </w:tblStylePr>
    <w:tblStylePr w:type="firstCol">
      <w:rPr>
        <w:b/>
        <w:bCs/>
      </w:rPr>
    </w:tblStylePr>
    <w:tblStylePr w:type="lastCol">
      <w:rPr>
        <w:b/>
        <w:bCs/>
      </w:rPr>
      <w:tblPr/>
      <w:tcPr>
        <w:tcBorders>
          <w:top w:val="single" w:color="8064A2" w:themeColor="accent4" w:sz="8" w:space="0"/>
          <w:bottom w:val="single" w:color="8064A2" w:themeColor="accent4" w:sz="8" w:space="0"/>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77">
    <w:name w:val="Medium List 1 Accent 5"/>
    <w:basedOn w:val="12"/>
    <w:qFormat/>
    <w:uiPriority w:val="65"/>
    <w:pPr>
      <w:spacing w:after="0" w:line="240" w:lineRule="auto"/>
    </w:pPr>
    <w:rPr>
      <w:color w:val="000000" w:themeColor="text1"/>
      <w14:textFill>
        <w14:solidFill>
          <w14:schemeClr w14:val="tx1"/>
        </w14:solidFill>
      </w14:textFill>
    </w:rPr>
    <w:tblPr>
      <w:tblBorders>
        <w:top w:val="single" w:color="4BACC6" w:themeColor="accent5" w:sz="8" w:space="0"/>
        <w:bottom w:val="single" w:color="4BACC6" w:themeColor="accent5" w:sz="8" w:space="0"/>
      </w:tblBorders>
      <w:tblCellMar>
        <w:top w:w="0" w:type="dxa"/>
        <w:left w:w="108" w:type="dxa"/>
        <w:bottom w:w="0" w:type="dxa"/>
        <w:right w:w="108" w:type="dxa"/>
      </w:tblCellMar>
    </w:tblPr>
    <w:tblStylePr w:type="firstRow">
      <w:rPr>
        <w:rFonts w:asciiTheme="majorHAnsi" w:hAnsiTheme="majorHAnsi" w:eastAsiaTheme="majorEastAsia" w:cstheme="majorBidi"/>
      </w:rPr>
      <w:tblPr/>
      <w:tcPr>
        <w:tcBorders>
          <w:top w:val="nil"/>
          <w:bottom w:val="single" w:color="4BACC6" w:themeColor="accent5" w:sz="8" w:space="0"/>
        </w:tcBorders>
      </w:tcPr>
    </w:tblStylePr>
    <w:tblStylePr w:type="lastRow">
      <w:rPr>
        <w:b/>
        <w:bCs/>
        <w:color w:val="1F497D" w:themeColor="text2"/>
        <w14:textFill>
          <w14:solidFill>
            <w14:schemeClr w14:val="tx2"/>
          </w14:solidFill>
        </w14:textFill>
      </w:rPr>
      <w:tblPr/>
      <w:tcPr>
        <w:tcBorders>
          <w:top w:val="single" w:color="4BACC6" w:themeColor="accent5" w:sz="8" w:space="0"/>
          <w:bottom w:val="single" w:color="4BACC6" w:themeColor="accent5" w:sz="8" w:space="0"/>
        </w:tcBorders>
      </w:tcPr>
    </w:tblStylePr>
    <w:tblStylePr w:type="firstCol">
      <w:rPr>
        <w:b/>
        <w:bCs/>
      </w:rPr>
    </w:tblStylePr>
    <w:tblStylePr w:type="lastCol">
      <w:rPr>
        <w:b/>
        <w:bCs/>
      </w:rPr>
      <w:tblPr/>
      <w:tcPr>
        <w:tcBorders>
          <w:top w:val="single" w:color="4BACC6" w:themeColor="accent5" w:sz="8" w:space="0"/>
          <w:bottom w:val="single" w:color="4BACC6" w:themeColor="accent5" w:sz="8" w:space="0"/>
        </w:tcBorders>
      </w:tcPr>
    </w:tblStylePr>
    <w:tblStylePr w:type="band1Vert">
      <w:tblPr/>
      <w:tcPr>
        <w:shd w:val="clear" w:color="auto" w:fill="D2EAF0" w:themeFill="accent5" w:themeFillTint="3F"/>
      </w:tcPr>
    </w:tblStylePr>
    <w:tblStylePr w:type="band1Horz">
      <w:tblPr/>
      <w:tcPr>
        <w:shd w:val="clear" w:color="auto" w:fill="D2EAF0" w:themeFill="accent5" w:themeFillTint="3F"/>
      </w:tcPr>
    </w:tblStylePr>
  </w:style>
  <w:style w:type="table" w:styleId="78">
    <w:name w:val="Medium List 1 Accent 6"/>
    <w:basedOn w:val="12"/>
    <w:uiPriority w:val="65"/>
    <w:pPr>
      <w:spacing w:after="0" w:line="240" w:lineRule="auto"/>
    </w:pPr>
    <w:rPr>
      <w:color w:val="000000" w:themeColor="text1"/>
      <w14:textFill>
        <w14:solidFill>
          <w14:schemeClr w14:val="tx1"/>
        </w14:solidFill>
      </w14:textFill>
    </w:rPr>
    <w:tblPr>
      <w:tblBorders>
        <w:top w:val="single" w:color="F79646" w:themeColor="accent6" w:sz="8" w:space="0"/>
        <w:bottom w:val="single" w:color="F79646" w:themeColor="accent6" w:sz="8" w:space="0"/>
      </w:tblBorders>
      <w:tblCellMar>
        <w:top w:w="0" w:type="dxa"/>
        <w:left w:w="108" w:type="dxa"/>
        <w:bottom w:w="0" w:type="dxa"/>
        <w:right w:w="108" w:type="dxa"/>
      </w:tblCellMar>
    </w:tblPr>
    <w:tblStylePr w:type="firstRow">
      <w:rPr>
        <w:rFonts w:asciiTheme="majorHAnsi" w:hAnsiTheme="majorHAnsi" w:eastAsiaTheme="majorEastAsia" w:cstheme="majorBidi"/>
      </w:rPr>
      <w:tblPr/>
      <w:tcPr>
        <w:tcBorders>
          <w:top w:val="nil"/>
          <w:bottom w:val="single" w:color="F79646" w:themeColor="accent6" w:sz="8" w:space="0"/>
        </w:tcBorders>
      </w:tcPr>
    </w:tblStylePr>
    <w:tblStylePr w:type="lastRow">
      <w:rPr>
        <w:b/>
        <w:bCs/>
        <w:color w:val="1F497D" w:themeColor="text2"/>
        <w14:textFill>
          <w14:solidFill>
            <w14:schemeClr w14:val="tx2"/>
          </w14:solidFill>
        </w14:textFill>
      </w:rPr>
      <w:tblPr/>
      <w:tcPr>
        <w:tcBorders>
          <w:top w:val="single" w:color="F79646" w:themeColor="accent6" w:sz="8" w:space="0"/>
          <w:bottom w:val="single" w:color="F79646" w:themeColor="accent6" w:sz="8" w:space="0"/>
        </w:tcBorders>
      </w:tcPr>
    </w:tblStylePr>
    <w:tblStylePr w:type="firstCol">
      <w:rPr>
        <w:b/>
        <w:bCs/>
      </w:rPr>
    </w:tblStylePr>
    <w:tblStylePr w:type="lastCol">
      <w:rPr>
        <w:b/>
        <w:bCs/>
      </w:rPr>
      <w:tblPr/>
      <w:tcPr>
        <w:tcBorders>
          <w:top w:val="single" w:color="F79646" w:themeColor="accent6" w:sz="8" w:space="0"/>
          <w:bottom w:val="single" w:color="F79646" w:themeColor="accent6" w:sz="8" w:space="0"/>
        </w:tcBorders>
      </w:tcPr>
    </w:tblStylePr>
    <w:tblStylePr w:type="band1Vert">
      <w:tblPr/>
      <w:tcPr>
        <w:shd w:val="clear" w:color="auto" w:fill="FDE5D1" w:themeFill="accent6" w:themeFillTint="3F"/>
      </w:tcPr>
    </w:tblStylePr>
    <w:tblStylePr w:type="band1Horz">
      <w:tblPr/>
      <w:tcPr>
        <w:shd w:val="clear" w:color="auto" w:fill="FDE5D1" w:themeFill="accent6" w:themeFillTint="3F"/>
      </w:tcPr>
    </w:tblStylePr>
  </w:style>
  <w:style w:type="table" w:styleId="79">
    <w:name w:val="Medium List 2"/>
    <w:basedOn w:val="12"/>
    <w:qFormat/>
    <w:uiPriority w:val="66"/>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000000" w:themeColor="text1" w:sz="8" w:space="0"/>
        <w:left w:val="single" w:color="000000" w:themeColor="text1" w:sz="8" w:space="0"/>
        <w:bottom w:val="single" w:color="000000" w:themeColor="text1" w:sz="8" w:space="0"/>
        <w:right w:val="single" w:color="000000" w:themeColor="text1" w:sz="8" w:space="0"/>
      </w:tblBorders>
      <w:tblCellMar>
        <w:top w:w="0" w:type="dxa"/>
        <w:left w:w="108" w:type="dxa"/>
        <w:bottom w:w="0" w:type="dxa"/>
        <w:right w:w="108" w:type="dxa"/>
      </w:tblCellMar>
    </w:tblPr>
    <w:tblStylePr w:type="firstRow">
      <w:rPr>
        <w:sz w:val="24"/>
        <w:szCs w:val="24"/>
      </w:rPr>
      <w:tblPr/>
      <w:tcPr>
        <w:tcBorders>
          <w:top w:val="nil"/>
          <w:left w:val="nil"/>
          <w:bottom w:val="single" w:color="000000" w:themeColor="text1" w:sz="24" w:space="0"/>
          <w:right w:val="nil"/>
          <w:insideH w:val="nil"/>
          <w:insideV w:val="nil"/>
        </w:tcBorders>
        <w:shd w:val="clear" w:color="auto" w:fill="FFFFFF" w:themeFill="background1"/>
      </w:tcPr>
    </w:tblStylePr>
    <w:tblStylePr w:type="lastRow">
      <w:tblPr/>
      <w:tcPr>
        <w:tcBorders>
          <w:top w:val="single" w:color="000000" w:themeColor="text1"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000000" w:themeColor="text1" w:sz="8" w:space="0"/>
          <w:insideH w:val="nil"/>
          <w:insideV w:val="nil"/>
        </w:tcBorders>
        <w:shd w:val="clear" w:color="auto" w:fill="FFFFFF" w:themeFill="background1"/>
      </w:tcPr>
    </w:tblStylePr>
    <w:tblStylePr w:type="lastCol">
      <w:tblPr/>
      <w:tcPr>
        <w:tcBorders>
          <w:top w:val="nil"/>
          <w:left w:val="single" w:color="000000" w:themeColor="text1"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BFBFBF" w:themeFill="text1" w:themeFillTint="3F"/>
      </w:tcPr>
    </w:tblStylePr>
    <w:tblStylePr w:type="band1Horz">
      <w:tblPr/>
      <w:tcPr>
        <w:tcBorders>
          <w:top w:val="nil"/>
          <w:bottom w:val="nil"/>
          <w:insideH w:val="nil"/>
          <w:insideV w:val="nil"/>
        </w:tcBorders>
        <w:shd w:val="clear" w:color="auto" w:fill="BFBFBF"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80">
    <w:name w:val="Medium List 2 Accent 1"/>
    <w:basedOn w:val="12"/>
    <w:qFormat/>
    <w:uiPriority w:val="66"/>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4F81BD" w:themeColor="accent1" w:sz="8" w:space="0"/>
        <w:left w:val="single" w:color="4F81BD" w:themeColor="accent1" w:sz="8" w:space="0"/>
        <w:bottom w:val="single" w:color="4F81BD" w:themeColor="accent1" w:sz="8" w:space="0"/>
        <w:right w:val="single" w:color="4F81BD" w:themeColor="accent1" w:sz="8" w:space="0"/>
      </w:tblBorders>
      <w:tblCellMar>
        <w:top w:w="0" w:type="dxa"/>
        <w:left w:w="108" w:type="dxa"/>
        <w:bottom w:w="0" w:type="dxa"/>
        <w:right w:w="108" w:type="dxa"/>
      </w:tblCellMar>
    </w:tblPr>
    <w:tblStylePr w:type="firstRow">
      <w:rPr>
        <w:sz w:val="24"/>
        <w:szCs w:val="24"/>
      </w:rPr>
      <w:tblPr/>
      <w:tcPr>
        <w:tcBorders>
          <w:top w:val="nil"/>
          <w:left w:val="nil"/>
          <w:bottom w:val="single" w:color="4F81BD" w:themeColor="accent1" w:sz="24" w:space="0"/>
          <w:right w:val="nil"/>
          <w:insideH w:val="nil"/>
          <w:insideV w:val="nil"/>
        </w:tcBorders>
        <w:shd w:val="clear" w:color="auto" w:fill="FFFFFF" w:themeFill="background1"/>
      </w:tcPr>
    </w:tblStylePr>
    <w:tblStylePr w:type="lastRow">
      <w:tblPr/>
      <w:tcPr>
        <w:tcBorders>
          <w:top w:val="single" w:color="4F81BD" w:themeColor="accent1"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4F81BD" w:themeColor="accent1" w:sz="8" w:space="0"/>
          <w:insideH w:val="nil"/>
          <w:insideV w:val="nil"/>
        </w:tcBorders>
        <w:shd w:val="clear" w:color="auto" w:fill="FFFFFF" w:themeFill="background1"/>
      </w:tcPr>
    </w:tblStylePr>
    <w:tblStylePr w:type="lastCol">
      <w:tblPr/>
      <w:tcPr>
        <w:tcBorders>
          <w:top w:val="nil"/>
          <w:left w:val="single" w:color="4F81BD" w:themeColor="accent1"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81">
    <w:name w:val="Medium List 2 Accent 2"/>
    <w:basedOn w:val="12"/>
    <w:qFormat/>
    <w:uiPriority w:val="66"/>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C0504D" w:themeColor="accent2" w:sz="8" w:space="0"/>
        <w:left w:val="single" w:color="C0504D" w:themeColor="accent2" w:sz="8" w:space="0"/>
        <w:bottom w:val="single" w:color="C0504D" w:themeColor="accent2" w:sz="8" w:space="0"/>
        <w:right w:val="single" w:color="C0504D" w:themeColor="accent2" w:sz="8" w:space="0"/>
      </w:tblBorders>
      <w:tblCellMar>
        <w:top w:w="0" w:type="dxa"/>
        <w:left w:w="108" w:type="dxa"/>
        <w:bottom w:w="0" w:type="dxa"/>
        <w:right w:w="108" w:type="dxa"/>
      </w:tblCellMar>
    </w:tblPr>
    <w:tblStylePr w:type="firstRow">
      <w:rPr>
        <w:sz w:val="24"/>
        <w:szCs w:val="24"/>
      </w:rPr>
      <w:tblPr/>
      <w:tcPr>
        <w:tcBorders>
          <w:top w:val="nil"/>
          <w:left w:val="nil"/>
          <w:bottom w:val="single" w:color="C0504D" w:themeColor="accent2" w:sz="24" w:space="0"/>
          <w:right w:val="nil"/>
          <w:insideH w:val="nil"/>
          <w:insideV w:val="nil"/>
        </w:tcBorders>
        <w:shd w:val="clear" w:color="auto" w:fill="FFFFFF" w:themeFill="background1"/>
      </w:tcPr>
    </w:tblStylePr>
    <w:tblStylePr w:type="lastRow">
      <w:tblPr/>
      <w:tcPr>
        <w:tcBorders>
          <w:top w:val="single" w:color="C0504D" w:themeColor="accent2"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C0504D" w:themeColor="accent2" w:sz="8" w:space="0"/>
          <w:insideH w:val="nil"/>
          <w:insideV w:val="nil"/>
        </w:tcBorders>
        <w:shd w:val="clear" w:color="auto" w:fill="FFFFFF" w:themeFill="background1"/>
      </w:tcPr>
    </w:tblStylePr>
    <w:tblStylePr w:type="lastCol">
      <w:tblPr/>
      <w:tcPr>
        <w:tcBorders>
          <w:top w:val="nil"/>
          <w:left w:val="single" w:color="C0504D" w:themeColor="accent2"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3" w:themeFill="accent2" w:themeFillTint="3F"/>
      </w:tcPr>
    </w:tblStylePr>
    <w:tblStylePr w:type="band1Horz">
      <w:tblPr/>
      <w:tcPr>
        <w:tcBorders>
          <w:top w:val="nil"/>
          <w:bottom w:val="nil"/>
          <w:insideH w:val="nil"/>
          <w:insideV w:val="nil"/>
        </w:tcBorders>
        <w:shd w:val="clear" w:color="auto" w:fill="EFD3D3"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82">
    <w:name w:val="Medium List 2 Accent 3"/>
    <w:basedOn w:val="12"/>
    <w:qFormat/>
    <w:uiPriority w:val="66"/>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9BBB59" w:themeColor="accent3" w:sz="8" w:space="0"/>
        <w:left w:val="single" w:color="9BBB59" w:themeColor="accent3" w:sz="8" w:space="0"/>
        <w:bottom w:val="single" w:color="9BBB59" w:themeColor="accent3" w:sz="8" w:space="0"/>
        <w:right w:val="single" w:color="9BBB59" w:themeColor="accent3" w:sz="8" w:space="0"/>
      </w:tblBorders>
      <w:tblCellMar>
        <w:top w:w="0" w:type="dxa"/>
        <w:left w:w="108" w:type="dxa"/>
        <w:bottom w:w="0" w:type="dxa"/>
        <w:right w:w="108" w:type="dxa"/>
      </w:tblCellMar>
    </w:tblPr>
    <w:tblStylePr w:type="firstRow">
      <w:rPr>
        <w:sz w:val="24"/>
        <w:szCs w:val="24"/>
      </w:rPr>
      <w:tblPr/>
      <w:tcPr>
        <w:tcBorders>
          <w:top w:val="nil"/>
          <w:left w:val="nil"/>
          <w:bottom w:val="single" w:color="9BBB59" w:themeColor="accent3" w:sz="24" w:space="0"/>
          <w:right w:val="nil"/>
          <w:insideH w:val="nil"/>
          <w:insideV w:val="nil"/>
        </w:tcBorders>
        <w:shd w:val="clear" w:color="auto" w:fill="FFFFFF" w:themeFill="background1"/>
      </w:tcPr>
    </w:tblStylePr>
    <w:tblStylePr w:type="lastRow">
      <w:tblPr/>
      <w:tcPr>
        <w:tcBorders>
          <w:top w:val="single" w:color="9BBB59" w:themeColor="accent3"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9BBB59" w:themeColor="accent3" w:sz="8" w:space="0"/>
          <w:insideH w:val="nil"/>
          <w:insideV w:val="nil"/>
        </w:tcBorders>
        <w:shd w:val="clear" w:color="auto" w:fill="FFFFFF" w:themeFill="background1"/>
      </w:tcPr>
    </w:tblStylePr>
    <w:tblStylePr w:type="lastCol">
      <w:tblPr/>
      <w:tcPr>
        <w:tcBorders>
          <w:top w:val="nil"/>
          <w:left w:val="single" w:color="9BBB59" w:themeColor="accent3"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83">
    <w:name w:val="Medium List 2 Accent 4"/>
    <w:basedOn w:val="12"/>
    <w:qFormat/>
    <w:uiPriority w:val="66"/>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8064A2" w:themeColor="accent4" w:sz="8" w:space="0"/>
        <w:left w:val="single" w:color="8064A2" w:themeColor="accent4" w:sz="8" w:space="0"/>
        <w:bottom w:val="single" w:color="8064A2" w:themeColor="accent4" w:sz="8" w:space="0"/>
        <w:right w:val="single" w:color="8064A2" w:themeColor="accent4" w:sz="8" w:space="0"/>
      </w:tblBorders>
      <w:tblCellMar>
        <w:top w:w="0" w:type="dxa"/>
        <w:left w:w="108" w:type="dxa"/>
        <w:bottom w:w="0" w:type="dxa"/>
        <w:right w:w="108" w:type="dxa"/>
      </w:tblCellMar>
    </w:tblPr>
    <w:tblStylePr w:type="firstRow">
      <w:rPr>
        <w:sz w:val="24"/>
        <w:szCs w:val="24"/>
      </w:rPr>
      <w:tblPr/>
      <w:tcPr>
        <w:tcBorders>
          <w:top w:val="nil"/>
          <w:left w:val="nil"/>
          <w:bottom w:val="single" w:color="8064A2" w:themeColor="accent4" w:sz="24" w:space="0"/>
          <w:right w:val="nil"/>
          <w:insideH w:val="nil"/>
          <w:insideV w:val="nil"/>
        </w:tcBorders>
        <w:shd w:val="clear" w:color="auto" w:fill="FFFFFF" w:themeFill="background1"/>
      </w:tcPr>
    </w:tblStylePr>
    <w:tblStylePr w:type="lastRow">
      <w:tblPr/>
      <w:tcPr>
        <w:tcBorders>
          <w:top w:val="single" w:color="8064A2" w:themeColor="accent4"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8064A2" w:themeColor="accent4" w:sz="8" w:space="0"/>
          <w:insideH w:val="nil"/>
          <w:insideV w:val="nil"/>
        </w:tcBorders>
        <w:shd w:val="clear" w:color="auto" w:fill="FFFFFF" w:themeFill="background1"/>
      </w:tcPr>
    </w:tblStylePr>
    <w:tblStylePr w:type="lastCol">
      <w:tblPr/>
      <w:tcPr>
        <w:tcBorders>
          <w:top w:val="nil"/>
          <w:left w:val="single" w:color="8064A2" w:themeColor="accent4"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84">
    <w:name w:val="Medium List 2 Accent 5"/>
    <w:basedOn w:val="12"/>
    <w:qFormat/>
    <w:uiPriority w:val="66"/>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4BACC6" w:themeColor="accent5" w:sz="8" w:space="0"/>
        <w:left w:val="single" w:color="4BACC6" w:themeColor="accent5" w:sz="8" w:space="0"/>
        <w:bottom w:val="single" w:color="4BACC6" w:themeColor="accent5" w:sz="8" w:space="0"/>
        <w:right w:val="single" w:color="4BACC6" w:themeColor="accent5" w:sz="8" w:space="0"/>
      </w:tblBorders>
      <w:tblCellMar>
        <w:top w:w="0" w:type="dxa"/>
        <w:left w:w="108" w:type="dxa"/>
        <w:bottom w:w="0" w:type="dxa"/>
        <w:right w:w="108" w:type="dxa"/>
      </w:tblCellMar>
    </w:tblPr>
    <w:tblStylePr w:type="firstRow">
      <w:rPr>
        <w:sz w:val="24"/>
        <w:szCs w:val="24"/>
      </w:rPr>
      <w:tblPr/>
      <w:tcPr>
        <w:tcBorders>
          <w:top w:val="nil"/>
          <w:left w:val="nil"/>
          <w:bottom w:val="single" w:color="4BACC6" w:themeColor="accent5" w:sz="24" w:space="0"/>
          <w:right w:val="nil"/>
          <w:insideH w:val="nil"/>
          <w:insideV w:val="nil"/>
        </w:tcBorders>
        <w:shd w:val="clear" w:color="auto" w:fill="FFFFFF" w:themeFill="background1"/>
      </w:tcPr>
    </w:tblStylePr>
    <w:tblStylePr w:type="lastRow">
      <w:tblPr/>
      <w:tcPr>
        <w:tcBorders>
          <w:top w:val="single" w:color="4BACC6" w:themeColor="accent5"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4BACC6" w:themeColor="accent5" w:sz="8" w:space="0"/>
          <w:insideH w:val="nil"/>
          <w:insideV w:val="nil"/>
        </w:tcBorders>
        <w:shd w:val="clear" w:color="auto" w:fill="FFFFFF" w:themeFill="background1"/>
      </w:tcPr>
    </w:tblStylePr>
    <w:tblStylePr w:type="lastCol">
      <w:tblPr/>
      <w:tcPr>
        <w:tcBorders>
          <w:top w:val="nil"/>
          <w:left w:val="single" w:color="4BACC6" w:themeColor="accent5"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0" w:themeFill="accent5" w:themeFillTint="3F"/>
      </w:tcPr>
    </w:tblStylePr>
    <w:tblStylePr w:type="band1Horz">
      <w:tblPr/>
      <w:tcPr>
        <w:tcBorders>
          <w:top w:val="nil"/>
          <w:bottom w:val="nil"/>
          <w:insideH w:val="nil"/>
          <w:insideV w:val="nil"/>
        </w:tcBorders>
        <w:shd w:val="clear" w:color="auto" w:fill="D2EAF0"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85">
    <w:name w:val="Medium List 2 Accent 6"/>
    <w:basedOn w:val="12"/>
    <w:qFormat/>
    <w:uiPriority w:val="66"/>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F79646" w:themeColor="accent6" w:sz="8" w:space="0"/>
        <w:left w:val="single" w:color="F79646" w:themeColor="accent6" w:sz="8" w:space="0"/>
        <w:bottom w:val="single" w:color="F79646" w:themeColor="accent6" w:sz="8" w:space="0"/>
        <w:right w:val="single" w:color="F79646" w:themeColor="accent6" w:sz="8" w:space="0"/>
      </w:tblBorders>
      <w:tblCellMar>
        <w:top w:w="0" w:type="dxa"/>
        <w:left w:w="108" w:type="dxa"/>
        <w:bottom w:w="0" w:type="dxa"/>
        <w:right w:w="108" w:type="dxa"/>
      </w:tblCellMar>
    </w:tblPr>
    <w:tblStylePr w:type="firstRow">
      <w:rPr>
        <w:sz w:val="24"/>
        <w:szCs w:val="24"/>
      </w:rPr>
      <w:tblPr/>
      <w:tcPr>
        <w:tcBorders>
          <w:top w:val="nil"/>
          <w:left w:val="nil"/>
          <w:bottom w:val="single" w:color="F79646" w:themeColor="accent6" w:sz="24" w:space="0"/>
          <w:right w:val="nil"/>
          <w:insideH w:val="nil"/>
          <w:insideV w:val="nil"/>
        </w:tcBorders>
        <w:shd w:val="clear" w:color="auto" w:fill="FFFFFF" w:themeFill="background1"/>
      </w:tcPr>
    </w:tblStylePr>
    <w:tblStylePr w:type="lastRow">
      <w:tblPr/>
      <w:tcPr>
        <w:tcBorders>
          <w:top w:val="single" w:color="F79646" w:themeColor="accent6"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F79646" w:themeColor="accent6" w:sz="8" w:space="0"/>
          <w:insideH w:val="nil"/>
          <w:insideV w:val="nil"/>
        </w:tcBorders>
        <w:shd w:val="clear" w:color="auto" w:fill="FFFFFF" w:themeFill="background1"/>
      </w:tcPr>
    </w:tblStylePr>
    <w:tblStylePr w:type="lastCol">
      <w:tblPr/>
      <w:tcPr>
        <w:tcBorders>
          <w:top w:val="nil"/>
          <w:left w:val="single" w:color="F79646" w:themeColor="accent6"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5D1" w:themeFill="accent6" w:themeFillTint="3F"/>
      </w:tcPr>
    </w:tblStylePr>
    <w:tblStylePr w:type="band1Horz">
      <w:tblPr/>
      <w:tcPr>
        <w:tcBorders>
          <w:top w:val="nil"/>
          <w:bottom w:val="nil"/>
          <w:insideH w:val="nil"/>
          <w:insideV w:val="nil"/>
        </w:tcBorders>
        <w:shd w:val="clear" w:color="auto" w:fill="FDE5D1"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86">
    <w:name w:val="Medium Grid 1"/>
    <w:basedOn w:val="12"/>
    <w:qFormat/>
    <w:uiPriority w:val="67"/>
    <w:pPr>
      <w:spacing w:after="0" w:line="240" w:lineRule="auto"/>
    </w:pPr>
    <w:tblPr>
      <w:tblBorders>
        <w:top w:val="single" w:color="3F3F3F" w:themeColor="text1" w:themeTint="BF" w:sz="8" w:space="0"/>
        <w:left w:val="single" w:color="3F3F3F" w:themeColor="text1" w:themeTint="BF" w:sz="8" w:space="0"/>
        <w:bottom w:val="single" w:color="3F3F3F" w:themeColor="text1" w:themeTint="BF" w:sz="8" w:space="0"/>
        <w:right w:val="single" w:color="3F3F3F" w:themeColor="text1" w:themeTint="BF" w:sz="8" w:space="0"/>
        <w:insideH w:val="single" w:color="3F3F3F" w:themeColor="text1" w:themeTint="BF" w:sz="8" w:space="0"/>
        <w:insideV w:val="single" w:color="3F3F3F" w:themeColor="text1" w:themeTint="BF" w:sz="8" w:space="0"/>
      </w:tblBorders>
      <w:tblCellMar>
        <w:top w:w="0" w:type="dxa"/>
        <w:left w:w="108" w:type="dxa"/>
        <w:bottom w:w="0" w:type="dxa"/>
        <w:right w:w="108" w:type="dxa"/>
      </w:tblCellMar>
    </w:tblPr>
    <w:tcPr>
      <w:shd w:val="clear" w:color="auto" w:fill="BFBFBF" w:themeFill="text1" w:themeFillTint="3F"/>
    </w:tcPr>
    <w:tblStylePr w:type="firstRow">
      <w:rPr>
        <w:b/>
        <w:bCs/>
      </w:rPr>
    </w:tblStylePr>
    <w:tblStylePr w:type="lastRow">
      <w:rPr>
        <w:b/>
        <w:bCs/>
      </w:rPr>
      <w:tblPr/>
      <w:tcPr>
        <w:tcBorders>
          <w:top w:val="single" w:color="3F3F3F" w:themeColor="text1" w:themeTint="BF" w:sz="18" w:space="0"/>
        </w:tcBorders>
      </w:tcPr>
    </w:tblStylePr>
    <w:tblStylePr w:type="firstCol">
      <w:rPr>
        <w:b/>
        <w:bCs/>
      </w:rPr>
    </w:tblStylePr>
    <w:tblStylePr w:type="lastCol">
      <w:rPr>
        <w:b/>
        <w:bCs/>
      </w:rPr>
    </w:tblStylePr>
    <w:tblStylePr w:type="band1Vert">
      <w:tblPr/>
      <w:tcPr>
        <w:shd w:val="clear" w:color="auto" w:fill="7F7F7F" w:themeFill="text1" w:themeFillTint="7F"/>
      </w:tcPr>
    </w:tblStylePr>
    <w:tblStylePr w:type="band1Horz">
      <w:tblPr/>
      <w:tcPr>
        <w:shd w:val="clear" w:color="auto" w:fill="7F7F7F" w:themeFill="text1" w:themeFillTint="7F"/>
      </w:tcPr>
    </w:tblStylePr>
  </w:style>
  <w:style w:type="table" w:styleId="87">
    <w:name w:val="Medium Grid 1 Accent 1"/>
    <w:basedOn w:val="12"/>
    <w:qFormat/>
    <w:uiPriority w:val="67"/>
    <w:pPr>
      <w:spacing w:after="0" w:line="240" w:lineRule="auto"/>
    </w:pPr>
    <w:tblPr>
      <w:tblBorders>
        <w:top w:val="single" w:color="7BA0CD" w:themeColor="accent1" w:themeTint="BF" w:sz="8" w:space="0"/>
        <w:left w:val="single" w:color="7BA0CD" w:themeColor="accent1" w:themeTint="BF" w:sz="8" w:space="0"/>
        <w:bottom w:val="single" w:color="7BA0CD" w:themeColor="accent1" w:themeTint="BF" w:sz="8" w:space="0"/>
        <w:right w:val="single" w:color="7BA0CD" w:themeColor="accent1" w:themeTint="BF" w:sz="8" w:space="0"/>
        <w:insideH w:val="single" w:color="7BA0CD" w:themeColor="accent1" w:themeTint="BF" w:sz="8" w:space="0"/>
        <w:insideV w:val="single" w:color="7BA0CD" w:themeColor="accent1" w:themeTint="BF" w:sz="8" w:space="0"/>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color="7BA0CD" w:themeColor="accent1" w:themeTint="BF" w:sz="18" w:space="0"/>
        </w:tcBorders>
      </w:tcPr>
    </w:tblStylePr>
    <w:tblStylePr w:type="firstCol">
      <w:rPr>
        <w:b/>
        <w:bCs/>
      </w:rPr>
    </w:tblStylePr>
    <w:tblStylePr w:type="lastCol">
      <w:rPr>
        <w:b/>
        <w:bCs/>
      </w:rPr>
    </w:tblStylePr>
    <w:tblStylePr w:type="band1Vert">
      <w:tblPr/>
      <w:tcPr>
        <w:shd w:val="clear" w:color="auto" w:fill="A7C0DE" w:themeFill="accent1" w:themeFillTint="7F"/>
      </w:tcPr>
    </w:tblStylePr>
    <w:tblStylePr w:type="band1Horz">
      <w:tblPr/>
      <w:tcPr>
        <w:shd w:val="clear" w:color="auto" w:fill="A7C0DE" w:themeFill="accent1" w:themeFillTint="7F"/>
      </w:tcPr>
    </w:tblStylePr>
  </w:style>
  <w:style w:type="table" w:styleId="88">
    <w:name w:val="Medium Grid 1 Accent 2"/>
    <w:basedOn w:val="12"/>
    <w:uiPriority w:val="67"/>
    <w:pPr>
      <w:spacing w:after="0" w:line="240" w:lineRule="auto"/>
    </w:pPr>
    <w:tblPr>
      <w:tblBorders>
        <w:top w:val="single" w:color="CF7B79" w:themeColor="accent2" w:themeTint="BF" w:sz="8" w:space="0"/>
        <w:left w:val="single" w:color="CF7B79" w:themeColor="accent2" w:themeTint="BF" w:sz="8" w:space="0"/>
        <w:bottom w:val="single" w:color="CF7B79" w:themeColor="accent2" w:themeTint="BF" w:sz="8" w:space="0"/>
        <w:right w:val="single" w:color="CF7B79" w:themeColor="accent2" w:themeTint="BF" w:sz="8" w:space="0"/>
        <w:insideH w:val="single" w:color="CF7B79" w:themeColor="accent2" w:themeTint="BF" w:sz="8" w:space="0"/>
        <w:insideV w:val="single" w:color="CF7B79" w:themeColor="accent2" w:themeTint="BF" w:sz="8" w:space="0"/>
      </w:tblBorders>
      <w:tblCellMar>
        <w:top w:w="0" w:type="dxa"/>
        <w:left w:w="108" w:type="dxa"/>
        <w:bottom w:w="0" w:type="dxa"/>
        <w:right w:w="108" w:type="dxa"/>
      </w:tblCellMar>
    </w:tblPr>
    <w:tcPr>
      <w:shd w:val="clear" w:color="auto" w:fill="EFD3D3" w:themeFill="accent2" w:themeFillTint="3F"/>
    </w:tcPr>
    <w:tblStylePr w:type="firstRow">
      <w:rPr>
        <w:b/>
        <w:bCs/>
      </w:rPr>
    </w:tblStylePr>
    <w:tblStylePr w:type="lastRow">
      <w:rPr>
        <w:b/>
        <w:bCs/>
      </w:rPr>
      <w:tblPr/>
      <w:tcPr>
        <w:tcBorders>
          <w:top w:val="single" w:color="CF7B79" w:themeColor="accent2" w:themeTint="BF" w:sz="18" w:space="0"/>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89">
    <w:name w:val="Medium Grid 1 Accent 3"/>
    <w:basedOn w:val="12"/>
    <w:qFormat/>
    <w:uiPriority w:val="67"/>
    <w:pPr>
      <w:spacing w:after="0" w:line="240" w:lineRule="auto"/>
    </w:pPr>
    <w:tblPr>
      <w:tblBorders>
        <w:top w:val="single" w:color="B4CC82" w:themeColor="accent3" w:themeTint="BF" w:sz="8" w:space="0"/>
        <w:left w:val="single" w:color="B4CC82" w:themeColor="accent3" w:themeTint="BF" w:sz="8" w:space="0"/>
        <w:bottom w:val="single" w:color="B4CC82" w:themeColor="accent3" w:themeTint="BF" w:sz="8" w:space="0"/>
        <w:right w:val="single" w:color="B4CC82" w:themeColor="accent3" w:themeTint="BF" w:sz="8" w:space="0"/>
        <w:insideH w:val="single" w:color="B4CC82" w:themeColor="accent3" w:themeTint="BF" w:sz="8" w:space="0"/>
        <w:insideV w:val="single" w:color="B4CC82" w:themeColor="accent3" w:themeTint="BF" w:sz="8" w:space="0"/>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color="B4CC82" w:themeColor="accent3" w:themeTint="BF" w:sz="18" w:space="0"/>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90">
    <w:name w:val="Medium Grid 1 Accent 4"/>
    <w:basedOn w:val="12"/>
    <w:qFormat/>
    <w:uiPriority w:val="67"/>
    <w:pPr>
      <w:spacing w:after="0" w:line="240" w:lineRule="auto"/>
    </w:pPr>
    <w:tblPr>
      <w:tblBorders>
        <w:top w:val="single" w:color="9F8AB9" w:themeColor="accent4" w:themeTint="BF" w:sz="8" w:space="0"/>
        <w:left w:val="single" w:color="9F8AB9" w:themeColor="accent4" w:themeTint="BF" w:sz="8" w:space="0"/>
        <w:bottom w:val="single" w:color="9F8AB9" w:themeColor="accent4" w:themeTint="BF" w:sz="8" w:space="0"/>
        <w:right w:val="single" w:color="9F8AB9" w:themeColor="accent4" w:themeTint="BF" w:sz="8" w:space="0"/>
        <w:insideH w:val="single" w:color="9F8AB9" w:themeColor="accent4" w:themeTint="BF" w:sz="8" w:space="0"/>
        <w:insideV w:val="single" w:color="9F8AB9" w:themeColor="accent4" w:themeTint="BF" w:sz="8" w:space="0"/>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color="9F8AB9" w:themeColor="accent4" w:themeTint="BF" w:sz="18" w:space="0"/>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91">
    <w:name w:val="Medium Grid 1 Accent 5"/>
    <w:basedOn w:val="12"/>
    <w:uiPriority w:val="67"/>
    <w:pPr>
      <w:spacing w:after="0" w:line="240" w:lineRule="auto"/>
    </w:pPr>
    <w:tblPr>
      <w:tblBorders>
        <w:top w:val="single" w:color="78C0D4" w:themeColor="accent5" w:themeTint="BF" w:sz="8" w:space="0"/>
        <w:left w:val="single" w:color="78C0D4" w:themeColor="accent5" w:themeTint="BF" w:sz="8" w:space="0"/>
        <w:bottom w:val="single" w:color="78C0D4" w:themeColor="accent5" w:themeTint="BF" w:sz="8" w:space="0"/>
        <w:right w:val="single" w:color="78C0D4" w:themeColor="accent5" w:themeTint="BF" w:sz="8" w:space="0"/>
        <w:insideH w:val="single" w:color="78C0D4" w:themeColor="accent5" w:themeTint="BF" w:sz="8" w:space="0"/>
        <w:insideV w:val="single" w:color="78C0D4" w:themeColor="accent5" w:themeTint="BF" w:sz="8" w:space="0"/>
      </w:tblBorders>
      <w:tblCellMar>
        <w:top w:w="0" w:type="dxa"/>
        <w:left w:w="108" w:type="dxa"/>
        <w:bottom w:w="0" w:type="dxa"/>
        <w:right w:w="108" w:type="dxa"/>
      </w:tblCellMar>
    </w:tblPr>
    <w:tcPr>
      <w:shd w:val="clear" w:color="auto" w:fill="D2EAF0" w:themeFill="accent5" w:themeFillTint="3F"/>
    </w:tcPr>
    <w:tblStylePr w:type="firstRow">
      <w:rPr>
        <w:b/>
        <w:bCs/>
      </w:rPr>
    </w:tblStylePr>
    <w:tblStylePr w:type="lastRow">
      <w:rPr>
        <w:b/>
        <w:bCs/>
      </w:rPr>
      <w:tblPr/>
      <w:tcPr>
        <w:tcBorders>
          <w:top w:val="single" w:color="78C0D4" w:themeColor="accent5" w:themeTint="BF" w:sz="18" w:space="0"/>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92">
    <w:name w:val="Medium Grid 1 Accent 6"/>
    <w:basedOn w:val="12"/>
    <w:qFormat/>
    <w:uiPriority w:val="67"/>
    <w:pPr>
      <w:spacing w:after="0" w:line="240" w:lineRule="auto"/>
    </w:pPr>
    <w:tblPr>
      <w:tblBorders>
        <w:top w:val="single" w:color="F9B074" w:themeColor="accent6" w:themeTint="BF" w:sz="8" w:space="0"/>
        <w:left w:val="single" w:color="F9B074" w:themeColor="accent6" w:themeTint="BF" w:sz="8" w:space="0"/>
        <w:bottom w:val="single" w:color="F9B074" w:themeColor="accent6" w:themeTint="BF" w:sz="8" w:space="0"/>
        <w:right w:val="single" w:color="F9B074" w:themeColor="accent6" w:themeTint="BF" w:sz="8" w:space="0"/>
        <w:insideH w:val="single" w:color="F9B074" w:themeColor="accent6" w:themeTint="BF" w:sz="8" w:space="0"/>
        <w:insideV w:val="single" w:color="F9B074" w:themeColor="accent6" w:themeTint="BF" w:sz="8" w:space="0"/>
      </w:tblBorders>
      <w:tblCellMar>
        <w:top w:w="0" w:type="dxa"/>
        <w:left w:w="108" w:type="dxa"/>
        <w:bottom w:w="0" w:type="dxa"/>
        <w:right w:w="108" w:type="dxa"/>
      </w:tblCellMar>
    </w:tblPr>
    <w:tcPr>
      <w:shd w:val="clear" w:color="auto" w:fill="FDE5D1" w:themeFill="accent6" w:themeFillTint="3F"/>
    </w:tcPr>
    <w:tblStylePr w:type="firstRow">
      <w:rPr>
        <w:b/>
        <w:bCs/>
      </w:rPr>
    </w:tblStylePr>
    <w:tblStylePr w:type="lastRow">
      <w:rPr>
        <w:b/>
        <w:bCs/>
      </w:rPr>
      <w:tblPr/>
      <w:tcPr>
        <w:tcBorders>
          <w:top w:val="single" w:color="F9B074" w:themeColor="accent6" w:themeTint="BF" w:sz="18" w:space="0"/>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93">
    <w:name w:val="Medium Grid 2"/>
    <w:basedOn w:val="12"/>
    <w:qFormat/>
    <w:uiPriority w:val="68"/>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
    <w:tcPr>
      <w:shd w:val="clear" w:color="auto" w:fill="BFBFBF" w:themeFill="text1" w:themeFillTint="3F"/>
    </w:tcPr>
    <w:tblStylePr w:type="firstRow">
      <w:rPr>
        <w:b/>
        <w:bCs/>
        <w:color w:val="000000" w:themeColor="text1"/>
        <w14:textFill>
          <w14:solidFill>
            <w14:schemeClr w14:val="tx1"/>
          </w14:solidFill>
        </w14:textFill>
      </w:rPr>
      <w:tblPr/>
      <w:tcPr>
        <w:shd w:val="clear" w:color="auto" w:fill="E5E5E5" w:themeFill="text1"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7F7F7F" w:themeFill="text1" w:themeFillTint="7F"/>
      </w:tcPr>
    </w:tblStylePr>
    <w:tblStylePr w:type="band1Horz">
      <w:tblPr/>
      <w:tcPr>
        <w:tcBorders>
          <w:insideH w:val="single" w:sz="6" w:space="0"/>
          <w:insideV w:val="single" w:sz="6" w:space="0"/>
        </w:tcBorders>
        <w:shd w:val="clear" w:color="auto" w:fill="7F7F7F" w:themeFill="text1" w:themeFillTint="7F"/>
      </w:tcPr>
    </w:tblStylePr>
    <w:tblStylePr w:type="nwCell">
      <w:tblPr/>
      <w:tcPr>
        <w:shd w:val="clear" w:color="auto" w:fill="FFFFFF" w:themeFill="background1"/>
      </w:tcPr>
    </w:tblStylePr>
  </w:style>
  <w:style w:type="table" w:styleId="94">
    <w:name w:val="Medium Grid 2 Accent 1"/>
    <w:basedOn w:val="12"/>
    <w:uiPriority w:val="68"/>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4F81BD" w:themeColor="accent1" w:sz="8" w:space="0"/>
        <w:left w:val="single" w:color="4F81BD" w:themeColor="accent1" w:sz="8" w:space="0"/>
        <w:bottom w:val="single" w:color="4F81BD" w:themeColor="accent1" w:sz="8" w:space="0"/>
        <w:right w:val="single" w:color="4F81BD" w:themeColor="accent1" w:sz="8" w:space="0"/>
        <w:insideH w:val="single" w:color="4F81BD" w:themeColor="accent1" w:sz="8" w:space="0"/>
        <w:insideV w:val="single" w:color="4F81BD" w:themeColor="accent1" w:sz="8" w:space="0"/>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14:textFill>
          <w14:solidFill>
            <w14:schemeClr w14:val="tx1"/>
          </w14:solidFill>
        </w14:textFill>
      </w:rPr>
      <w:tblPr/>
      <w:tcPr>
        <w:shd w:val="clear" w:color="auto" w:fill="EDF2F8" w:themeFill="accent1"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C0DE" w:themeFill="accent1" w:themeFillTint="7F"/>
      </w:tcPr>
    </w:tblStylePr>
    <w:tblStylePr w:type="band1Horz">
      <w:tblPr/>
      <w:tcPr>
        <w:tcBorders>
          <w:insideH w:val="single" w:sz="6" w:space="0"/>
          <w:insideV w:val="single" w:sz="6" w:space="0"/>
        </w:tcBorders>
        <w:shd w:val="clear" w:color="auto" w:fill="A7C0DE" w:themeFill="accent1" w:themeFillTint="7F"/>
      </w:tcPr>
    </w:tblStylePr>
    <w:tblStylePr w:type="nwCell">
      <w:tblPr/>
      <w:tcPr>
        <w:shd w:val="clear" w:color="auto" w:fill="FFFFFF" w:themeFill="background1"/>
      </w:tcPr>
    </w:tblStylePr>
  </w:style>
  <w:style w:type="table" w:styleId="95">
    <w:name w:val="Medium Grid 2 Accent 2"/>
    <w:basedOn w:val="12"/>
    <w:qFormat/>
    <w:uiPriority w:val="68"/>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C0504D" w:themeColor="accent2" w:sz="8" w:space="0"/>
        <w:left w:val="single" w:color="C0504D" w:themeColor="accent2" w:sz="8" w:space="0"/>
        <w:bottom w:val="single" w:color="C0504D" w:themeColor="accent2" w:sz="8" w:space="0"/>
        <w:right w:val="single" w:color="C0504D" w:themeColor="accent2" w:sz="8" w:space="0"/>
        <w:insideH w:val="single" w:color="C0504D" w:themeColor="accent2" w:sz="8" w:space="0"/>
        <w:insideV w:val="single" w:color="C0504D" w:themeColor="accent2" w:sz="8" w:space="0"/>
      </w:tblBorders>
      <w:tblCellMar>
        <w:top w:w="0" w:type="dxa"/>
        <w:left w:w="108" w:type="dxa"/>
        <w:bottom w:w="0" w:type="dxa"/>
        <w:right w:w="108" w:type="dxa"/>
      </w:tblCellMar>
    </w:tblPr>
    <w:tcPr>
      <w:shd w:val="clear" w:color="auto" w:fill="EFD3D3" w:themeFill="accent2" w:themeFillTint="3F"/>
    </w:tcPr>
    <w:tblStylePr w:type="firstRow">
      <w:rPr>
        <w:b/>
        <w:bCs/>
        <w:color w:val="000000" w:themeColor="text1"/>
        <w14:textFill>
          <w14:solidFill>
            <w14:schemeClr w14:val="tx1"/>
          </w14:solidFill>
        </w14:textFill>
      </w:rPr>
      <w:tblPr/>
      <w:tcPr>
        <w:shd w:val="clear" w:color="auto" w:fill="F8EDED" w:themeFill="accent2"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insideV w:val="single" w:sz="6" w:space="0"/>
        </w:tcBorders>
        <w:shd w:val="clear" w:color="auto" w:fill="DFA7A6" w:themeFill="accent2" w:themeFillTint="7F"/>
      </w:tcPr>
    </w:tblStylePr>
    <w:tblStylePr w:type="nwCell">
      <w:tblPr/>
      <w:tcPr>
        <w:shd w:val="clear" w:color="auto" w:fill="FFFFFF" w:themeFill="background1"/>
      </w:tcPr>
    </w:tblStylePr>
  </w:style>
  <w:style w:type="table" w:styleId="96">
    <w:name w:val="Medium Grid 2 Accent 3"/>
    <w:basedOn w:val="12"/>
    <w:qFormat/>
    <w:uiPriority w:val="68"/>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9BBB59" w:themeColor="accent3" w:sz="8" w:space="0"/>
        <w:left w:val="single" w:color="9BBB59" w:themeColor="accent3" w:sz="8" w:space="0"/>
        <w:bottom w:val="single" w:color="9BBB59" w:themeColor="accent3" w:sz="8" w:space="0"/>
        <w:right w:val="single" w:color="9BBB59" w:themeColor="accent3" w:sz="8" w:space="0"/>
        <w:insideH w:val="single" w:color="9BBB59" w:themeColor="accent3" w:sz="8" w:space="0"/>
        <w:insideV w:val="single" w:color="9BBB59" w:themeColor="accent3" w:sz="8" w:space="0"/>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14:textFill>
          <w14:solidFill>
            <w14:schemeClr w14:val="tx1"/>
          </w14:solidFill>
        </w14:textFill>
      </w:rPr>
      <w:tblPr/>
      <w:tcPr>
        <w:shd w:val="clear" w:color="auto" w:fill="F5F8EE" w:themeFill="accent3"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insideV w:val="single" w:sz="6" w:space="0"/>
        </w:tcBorders>
        <w:shd w:val="clear" w:color="auto" w:fill="CDDDAC" w:themeFill="accent3" w:themeFillTint="7F"/>
      </w:tcPr>
    </w:tblStylePr>
    <w:tblStylePr w:type="nwCell">
      <w:tblPr/>
      <w:tcPr>
        <w:shd w:val="clear" w:color="auto" w:fill="FFFFFF" w:themeFill="background1"/>
      </w:tcPr>
    </w:tblStylePr>
  </w:style>
  <w:style w:type="table" w:styleId="97">
    <w:name w:val="Medium Grid 2 Accent 4"/>
    <w:basedOn w:val="12"/>
    <w:qFormat/>
    <w:uiPriority w:val="68"/>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8064A2" w:themeColor="accent4" w:sz="8" w:space="0"/>
        <w:left w:val="single" w:color="8064A2" w:themeColor="accent4" w:sz="8" w:space="0"/>
        <w:bottom w:val="single" w:color="8064A2" w:themeColor="accent4" w:sz="8" w:space="0"/>
        <w:right w:val="single" w:color="8064A2" w:themeColor="accent4" w:sz="8" w:space="0"/>
        <w:insideH w:val="single" w:color="8064A2" w:themeColor="accent4" w:sz="8" w:space="0"/>
        <w:insideV w:val="single" w:color="8064A2" w:themeColor="accent4" w:sz="8" w:space="0"/>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14:textFill>
          <w14:solidFill>
            <w14:schemeClr w14:val="tx1"/>
          </w14:solidFill>
        </w14:textFill>
      </w:rPr>
      <w:tblPr/>
      <w:tcPr>
        <w:shd w:val="clear" w:color="auto" w:fill="F2EFF5" w:themeFill="accent4"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insideV w:val="single" w:sz="6" w:space="0"/>
        </w:tcBorders>
        <w:shd w:val="clear" w:color="auto" w:fill="BFB1D0" w:themeFill="accent4" w:themeFillTint="7F"/>
      </w:tcPr>
    </w:tblStylePr>
    <w:tblStylePr w:type="nwCell">
      <w:tblPr/>
      <w:tcPr>
        <w:shd w:val="clear" w:color="auto" w:fill="FFFFFF" w:themeFill="background1"/>
      </w:tcPr>
    </w:tblStylePr>
  </w:style>
  <w:style w:type="table" w:styleId="98">
    <w:name w:val="Medium Grid 2 Accent 5"/>
    <w:basedOn w:val="12"/>
    <w:qFormat/>
    <w:uiPriority w:val="68"/>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4BACC6" w:themeColor="accent5" w:sz="8" w:space="0"/>
        <w:left w:val="single" w:color="4BACC6" w:themeColor="accent5" w:sz="8" w:space="0"/>
        <w:bottom w:val="single" w:color="4BACC6" w:themeColor="accent5" w:sz="8" w:space="0"/>
        <w:right w:val="single" w:color="4BACC6" w:themeColor="accent5" w:sz="8" w:space="0"/>
        <w:insideH w:val="single" w:color="4BACC6" w:themeColor="accent5" w:sz="8" w:space="0"/>
        <w:insideV w:val="single" w:color="4BACC6" w:themeColor="accent5" w:sz="8" w:space="0"/>
      </w:tblBorders>
      <w:tblCellMar>
        <w:top w:w="0" w:type="dxa"/>
        <w:left w:w="108" w:type="dxa"/>
        <w:bottom w:w="0" w:type="dxa"/>
        <w:right w:w="108" w:type="dxa"/>
      </w:tblCellMar>
    </w:tblPr>
    <w:tcPr>
      <w:shd w:val="clear" w:color="auto" w:fill="D2EAF0" w:themeFill="accent5" w:themeFillTint="3F"/>
    </w:tcPr>
    <w:tblStylePr w:type="firstRow">
      <w:rPr>
        <w:b/>
        <w:bCs/>
        <w:color w:val="000000" w:themeColor="text1"/>
        <w14:textFill>
          <w14:solidFill>
            <w14:schemeClr w14:val="tx1"/>
          </w14:solidFill>
        </w14:textFill>
      </w:rPr>
      <w:tblPr/>
      <w:tcPr>
        <w:shd w:val="clear" w:color="auto" w:fill="EDF6F9" w:themeFill="accent5"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insideV w:val="single" w:sz="6" w:space="0"/>
        </w:tcBorders>
        <w:shd w:val="clear" w:color="auto" w:fill="A5D5E2" w:themeFill="accent5" w:themeFillTint="7F"/>
      </w:tcPr>
    </w:tblStylePr>
    <w:tblStylePr w:type="nwCell">
      <w:tblPr/>
      <w:tcPr>
        <w:shd w:val="clear" w:color="auto" w:fill="FFFFFF" w:themeFill="background1"/>
      </w:tcPr>
    </w:tblStylePr>
  </w:style>
  <w:style w:type="table" w:styleId="99">
    <w:name w:val="Medium Grid 2 Accent 6"/>
    <w:basedOn w:val="12"/>
    <w:qFormat/>
    <w:uiPriority w:val="68"/>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F79646" w:themeColor="accent6" w:sz="8" w:space="0"/>
        <w:left w:val="single" w:color="F79646" w:themeColor="accent6" w:sz="8" w:space="0"/>
        <w:bottom w:val="single" w:color="F79646" w:themeColor="accent6" w:sz="8" w:space="0"/>
        <w:right w:val="single" w:color="F79646" w:themeColor="accent6" w:sz="8" w:space="0"/>
        <w:insideH w:val="single" w:color="F79646" w:themeColor="accent6" w:sz="8" w:space="0"/>
        <w:insideV w:val="single" w:color="F79646" w:themeColor="accent6" w:sz="8" w:space="0"/>
      </w:tblBorders>
      <w:tblCellMar>
        <w:top w:w="0" w:type="dxa"/>
        <w:left w:w="108" w:type="dxa"/>
        <w:bottom w:w="0" w:type="dxa"/>
        <w:right w:w="108" w:type="dxa"/>
      </w:tblCellMar>
    </w:tblPr>
    <w:tcPr>
      <w:shd w:val="clear" w:color="auto" w:fill="FDE5D1" w:themeFill="accent6" w:themeFillTint="3F"/>
    </w:tcPr>
    <w:tblStylePr w:type="firstRow">
      <w:rPr>
        <w:b/>
        <w:bCs/>
        <w:color w:val="000000" w:themeColor="text1"/>
        <w14:textFill>
          <w14:solidFill>
            <w14:schemeClr w14:val="tx1"/>
          </w14:solidFill>
        </w14:textFill>
      </w:rPr>
      <w:tblPr/>
      <w:tcPr>
        <w:shd w:val="clear" w:color="auto" w:fill="FEF4EC" w:themeFill="accent6"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insideV w:val="single" w:sz="6" w:space="0"/>
        </w:tcBorders>
        <w:shd w:val="clear" w:color="auto" w:fill="FBCAA2" w:themeFill="accent6" w:themeFillTint="7F"/>
      </w:tcPr>
    </w:tblStylePr>
    <w:tblStylePr w:type="nwCell">
      <w:tblPr/>
      <w:tcPr>
        <w:shd w:val="clear" w:color="auto" w:fill="FFFFFF" w:themeFill="background1"/>
      </w:tcPr>
    </w:tblStylePr>
  </w:style>
  <w:style w:type="table" w:styleId="100">
    <w:name w:val="Medium Grid 3"/>
    <w:basedOn w:val="12"/>
    <w:qFormat/>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BFBFBF" w:themeFill="text1"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000000" w:themeFill="text1"/>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000000" w:themeFill="text1"/>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000000" w:themeFill="text1"/>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000000" w:themeFill="text1"/>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7F7F7F" w:themeFill="text1"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7F7F7F" w:themeFill="text1" w:themeFillTint="7F"/>
      </w:tcPr>
    </w:tblStylePr>
  </w:style>
  <w:style w:type="table" w:styleId="101">
    <w:name w:val="Medium Grid 3 Accent 1"/>
    <w:basedOn w:val="12"/>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4F81BD" w:themeFill="accent1"/>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4F81BD" w:themeFill="accent1"/>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4F81BD" w:themeFill="accent1"/>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4F81BD" w:themeFill="accent1"/>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A7C0DE" w:themeFill="accent1"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A7C0DE" w:themeFill="accent1" w:themeFillTint="7F"/>
      </w:tcPr>
    </w:tblStylePr>
  </w:style>
  <w:style w:type="table" w:styleId="102">
    <w:name w:val="Medium Grid 3 Accent 2"/>
    <w:basedOn w:val="12"/>
    <w:qFormat/>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EFD3D3" w:themeFill="accent2"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C0504D" w:themeFill="accent2"/>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C0504D" w:themeFill="accent2"/>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C0504D" w:themeFill="accent2"/>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C0504D" w:themeFill="accent2"/>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DFA7A6" w:themeFill="accent2"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DFA7A6" w:themeFill="accent2" w:themeFillTint="7F"/>
      </w:tcPr>
    </w:tblStylePr>
  </w:style>
  <w:style w:type="table" w:styleId="103">
    <w:name w:val="Medium Grid 3 Accent 3"/>
    <w:basedOn w:val="12"/>
    <w:qFormat/>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9BBB59" w:themeFill="accent3"/>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9BBB59" w:themeFill="accent3"/>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9BBB59" w:themeFill="accent3"/>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9BBB59" w:themeFill="accent3"/>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CDDDAC" w:themeFill="accent3"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CDDDAC" w:themeFill="accent3" w:themeFillTint="7F"/>
      </w:tcPr>
    </w:tblStylePr>
  </w:style>
  <w:style w:type="table" w:styleId="104">
    <w:name w:val="Medium Grid 3 Accent 4"/>
    <w:basedOn w:val="12"/>
    <w:qFormat/>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8064A2" w:themeFill="accent4"/>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8064A2" w:themeFill="accent4"/>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8064A2" w:themeFill="accent4"/>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8064A2" w:themeFill="accent4"/>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BFB1D0" w:themeFill="accent4"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BFB1D0" w:themeFill="accent4" w:themeFillTint="7F"/>
      </w:tcPr>
    </w:tblStylePr>
  </w:style>
  <w:style w:type="table" w:styleId="105">
    <w:name w:val="Medium Grid 3 Accent 5"/>
    <w:basedOn w:val="12"/>
    <w:qFormat/>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D2EAF0" w:themeFill="accent5"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4BACC6" w:themeFill="accent5"/>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4BACC6" w:themeFill="accent5"/>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4BACC6" w:themeFill="accent5"/>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4BACC6" w:themeFill="accent5"/>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A5D5E2" w:themeFill="accent5"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A5D5E2" w:themeFill="accent5" w:themeFillTint="7F"/>
      </w:tcPr>
    </w:tblStylePr>
  </w:style>
  <w:style w:type="table" w:styleId="106">
    <w:name w:val="Medium Grid 3 Accent 6"/>
    <w:basedOn w:val="12"/>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FDE5D1" w:themeFill="accent6"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F79646" w:themeFill="accent6"/>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F79646" w:themeFill="accent6"/>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F79646" w:themeFill="accent6"/>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F79646" w:themeFill="accent6"/>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FBCAA2" w:themeFill="accent6"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FBCAA2" w:themeFill="accent6" w:themeFillTint="7F"/>
      </w:tcPr>
    </w:tblStylePr>
  </w:style>
  <w:style w:type="table" w:styleId="107">
    <w:name w:val="Dark List"/>
    <w:basedOn w:val="12"/>
    <w:qFormat/>
    <w:uiPriority w:val="70"/>
    <w:pPr>
      <w:spacing w:after="0" w:line="240" w:lineRule="auto"/>
    </w:pPr>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color="FFFFFF" w:themeColor="background1" w:sz="18" w:space="0"/>
          <w:insideH w:val="nil"/>
          <w:insideV w:val="nil"/>
        </w:tcBorders>
        <w:shd w:val="clear" w:color="auto" w:fill="000000" w:themeFill="text1" w:themeFillShade="BF"/>
      </w:tcPr>
    </w:tblStylePr>
    <w:tblStylePr w:type="lastCol">
      <w:tblPr/>
      <w:tcPr>
        <w:tcBorders>
          <w:top w:val="nil"/>
          <w:left w:val="single" w:color="FFFFFF" w:themeColor="background1" w:sz="18" w:space="0"/>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08">
    <w:name w:val="Dark List Accent 1"/>
    <w:basedOn w:val="12"/>
    <w:qFormat/>
    <w:uiPriority w:val="70"/>
    <w:pPr>
      <w:spacing w:after="0" w:line="240" w:lineRule="auto"/>
    </w:pPr>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243F61" w:themeFill="accent1" w:themeFillShade="7F"/>
      </w:tcPr>
    </w:tblStylePr>
    <w:tblStylePr w:type="firstCol">
      <w:tblPr/>
      <w:tcPr>
        <w:tcBorders>
          <w:top w:val="nil"/>
          <w:left w:val="nil"/>
          <w:bottom w:val="nil"/>
          <w:right w:val="single" w:color="FFFFFF" w:themeColor="background1" w:sz="18" w:space="0"/>
          <w:insideH w:val="nil"/>
          <w:insideV w:val="nil"/>
        </w:tcBorders>
        <w:shd w:val="clear" w:color="auto" w:fill="366091" w:themeFill="accent1" w:themeFillShade="BF"/>
      </w:tcPr>
    </w:tblStylePr>
    <w:tblStylePr w:type="lastCol">
      <w:tblPr/>
      <w:tcPr>
        <w:tcBorders>
          <w:top w:val="nil"/>
          <w:left w:val="single" w:color="FFFFFF" w:themeColor="background1" w:sz="18" w:space="0"/>
          <w:bottom w:val="nil"/>
          <w:right w:val="nil"/>
          <w:insideH w:val="nil"/>
          <w:insideV w:val="nil"/>
        </w:tcBorders>
        <w:shd w:val="clear" w:color="auto" w:fill="366091" w:themeFill="accent1" w:themeFillShade="BF"/>
      </w:tcPr>
    </w:tblStylePr>
    <w:tblStylePr w:type="band1Vert">
      <w:tblPr/>
      <w:tcPr>
        <w:tcBorders>
          <w:top w:val="nil"/>
          <w:left w:val="nil"/>
          <w:bottom w:val="nil"/>
          <w:right w:val="nil"/>
          <w:insideH w:val="nil"/>
          <w:insideV w:val="nil"/>
        </w:tcBorders>
        <w:shd w:val="clear" w:color="auto" w:fill="366091" w:themeFill="accent1" w:themeFillShade="BF"/>
      </w:tcPr>
    </w:tblStylePr>
    <w:tblStylePr w:type="band1Horz">
      <w:tblPr/>
      <w:tcPr>
        <w:tcBorders>
          <w:top w:val="nil"/>
          <w:left w:val="nil"/>
          <w:bottom w:val="nil"/>
          <w:right w:val="nil"/>
          <w:insideH w:val="nil"/>
          <w:insideV w:val="nil"/>
        </w:tcBorders>
        <w:shd w:val="clear" w:color="auto" w:fill="366091" w:themeFill="accent1" w:themeFillShade="BF"/>
      </w:tcPr>
    </w:tblStylePr>
  </w:style>
  <w:style w:type="table" w:styleId="109">
    <w:name w:val="Dark List Accent 2"/>
    <w:basedOn w:val="12"/>
    <w:qFormat/>
    <w:uiPriority w:val="70"/>
    <w:pPr>
      <w:spacing w:after="0" w:line="240" w:lineRule="auto"/>
    </w:pPr>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color="FFFFFF" w:themeColor="background1" w:sz="18" w:space="0"/>
          <w:insideH w:val="nil"/>
          <w:insideV w:val="nil"/>
        </w:tcBorders>
        <w:shd w:val="clear" w:color="auto" w:fill="943734" w:themeFill="accent2" w:themeFillShade="BF"/>
      </w:tcPr>
    </w:tblStylePr>
    <w:tblStylePr w:type="lastCol">
      <w:tblPr/>
      <w:tcPr>
        <w:tcBorders>
          <w:top w:val="nil"/>
          <w:left w:val="single" w:color="FFFFFF" w:themeColor="background1" w:sz="18" w:space="0"/>
          <w:bottom w:val="nil"/>
          <w:right w:val="nil"/>
          <w:insideH w:val="nil"/>
          <w:insideV w:val="nil"/>
        </w:tcBorders>
        <w:shd w:val="clear" w:color="auto" w:fill="943734" w:themeFill="accent2" w:themeFillShade="BF"/>
      </w:tcPr>
    </w:tblStylePr>
    <w:tblStylePr w:type="band1Vert">
      <w:tblPr/>
      <w:tcPr>
        <w:tcBorders>
          <w:top w:val="nil"/>
          <w:left w:val="nil"/>
          <w:bottom w:val="nil"/>
          <w:right w:val="nil"/>
          <w:insideH w:val="nil"/>
          <w:insideV w:val="nil"/>
        </w:tcBorders>
        <w:shd w:val="clear" w:color="auto" w:fill="943734" w:themeFill="accent2" w:themeFillShade="BF"/>
      </w:tcPr>
    </w:tblStylePr>
    <w:tblStylePr w:type="band1Horz">
      <w:tblPr/>
      <w:tcPr>
        <w:tcBorders>
          <w:top w:val="nil"/>
          <w:left w:val="nil"/>
          <w:bottom w:val="nil"/>
          <w:right w:val="nil"/>
          <w:insideH w:val="nil"/>
          <w:insideV w:val="nil"/>
        </w:tcBorders>
        <w:shd w:val="clear" w:color="auto" w:fill="943734" w:themeFill="accent2" w:themeFillShade="BF"/>
      </w:tcPr>
    </w:tblStylePr>
  </w:style>
  <w:style w:type="table" w:styleId="110">
    <w:name w:val="Dark List Accent 3"/>
    <w:basedOn w:val="12"/>
    <w:uiPriority w:val="70"/>
    <w:pPr>
      <w:spacing w:after="0" w:line="240" w:lineRule="auto"/>
    </w:pPr>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4E6127" w:themeFill="accent3" w:themeFillShade="7F"/>
      </w:tcPr>
    </w:tblStylePr>
    <w:tblStylePr w:type="firstCol">
      <w:tblPr/>
      <w:tcPr>
        <w:tcBorders>
          <w:top w:val="nil"/>
          <w:left w:val="nil"/>
          <w:bottom w:val="nil"/>
          <w:right w:val="single" w:color="FFFFFF" w:themeColor="background1" w:sz="18" w:space="0"/>
          <w:insideH w:val="nil"/>
          <w:insideV w:val="nil"/>
        </w:tcBorders>
        <w:shd w:val="clear" w:color="auto" w:fill="76923C" w:themeFill="accent3" w:themeFillShade="BF"/>
      </w:tcPr>
    </w:tblStylePr>
    <w:tblStylePr w:type="lastCol">
      <w:tblPr/>
      <w:tcPr>
        <w:tcBorders>
          <w:top w:val="nil"/>
          <w:left w:val="single" w:color="FFFFFF" w:themeColor="background1" w:sz="18" w:space="0"/>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111">
    <w:name w:val="Dark List Accent 4"/>
    <w:basedOn w:val="12"/>
    <w:qFormat/>
    <w:uiPriority w:val="70"/>
    <w:pPr>
      <w:spacing w:after="0" w:line="240" w:lineRule="auto"/>
    </w:pPr>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3F3051" w:themeFill="accent4" w:themeFillShade="7F"/>
      </w:tcPr>
    </w:tblStylePr>
    <w:tblStylePr w:type="firstCol">
      <w:tblPr/>
      <w:tcPr>
        <w:tcBorders>
          <w:top w:val="nil"/>
          <w:left w:val="nil"/>
          <w:bottom w:val="nil"/>
          <w:right w:val="single" w:color="FFFFFF" w:themeColor="background1" w:sz="18" w:space="0"/>
          <w:insideH w:val="nil"/>
          <w:insideV w:val="nil"/>
        </w:tcBorders>
        <w:shd w:val="clear" w:color="auto" w:fill="5F497A" w:themeFill="accent4" w:themeFillShade="BF"/>
      </w:tcPr>
    </w:tblStylePr>
    <w:tblStylePr w:type="lastCol">
      <w:tblPr/>
      <w:tcPr>
        <w:tcBorders>
          <w:top w:val="nil"/>
          <w:left w:val="single" w:color="FFFFFF" w:themeColor="background1" w:sz="18" w:space="0"/>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112">
    <w:name w:val="Dark List Accent 5"/>
    <w:basedOn w:val="12"/>
    <w:qFormat/>
    <w:uiPriority w:val="70"/>
    <w:pPr>
      <w:spacing w:after="0" w:line="240" w:lineRule="auto"/>
    </w:pPr>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color="FFFFFF" w:themeColor="background1" w:sz="18" w:space="0"/>
          <w:insideH w:val="nil"/>
          <w:insideV w:val="nil"/>
        </w:tcBorders>
        <w:shd w:val="clear" w:color="auto" w:fill="31849B" w:themeFill="accent5" w:themeFillShade="BF"/>
      </w:tcPr>
    </w:tblStylePr>
    <w:tblStylePr w:type="lastCol">
      <w:tblPr/>
      <w:tcPr>
        <w:tcBorders>
          <w:top w:val="nil"/>
          <w:left w:val="single" w:color="FFFFFF" w:themeColor="background1" w:sz="18" w:space="0"/>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113">
    <w:name w:val="Dark List Accent 6"/>
    <w:basedOn w:val="12"/>
    <w:uiPriority w:val="70"/>
    <w:pPr>
      <w:spacing w:after="0" w:line="240" w:lineRule="auto"/>
    </w:pPr>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color="FFFFFF" w:themeColor="background1" w:sz="18" w:space="0"/>
          <w:insideH w:val="nil"/>
          <w:insideV w:val="nil"/>
        </w:tcBorders>
        <w:shd w:val="clear" w:color="auto" w:fill="E36C09" w:themeFill="accent6" w:themeFillShade="BF"/>
      </w:tcPr>
    </w:tblStylePr>
    <w:tblStylePr w:type="lastCol">
      <w:tblPr/>
      <w:tcPr>
        <w:tcBorders>
          <w:top w:val="nil"/>
          <w:left w:val="single" w:color="FFFFFF" w:themeColor="background1" w:sz="18" w:space="0"/>
          <w:bottom w:val="nil"/>
          <w:right w:val="nil"/>
          <w:insideH w:val="nil"/>
          <w:insideV w:val="nil"/>
        </w:tcBorders>
        <w:shd w:val="clear" w:color="auto" w:fill="E36C09" w:themeFill="accent6" w:themeFillShade="BF"/>
      </w:tcPr>
    </w:tblStylePr>
    <w:tblStylePr w:type="band1Vert">
      <w:tblPr/>
      <w:tcPr>
        <w:tcBorders>
          <w:top w:val="nil"/>
          <w:left w:val="nil"/>
          <w:bottom w:val="nil"/>
          <w:right w:val="nil"/>
          <w:insideH w:val="nil"/>
          <w:insideV w:val="nil"/>
        </w:tcBorders>
        <w:shd w:val="clear" w:color="auto" w:fill="E36C09" w:themeFill="accent6" w:themeFillShade="BF"/>
      </w:tcPr>
    </w:tblStylePr>
    <w:tblStylePr w:type="band1Horz">
      <w:tblPr/>
      <w:tcPr>
        <w:tcBorders>
          <w:top w:val="nil"/>
          <w:left w:val="nil"/>
          <w:bottom w:val="nil"/>
          <w:right w:val="nil"/>
          <w:insideH w:val="nil"/>
          <w:insideV w:val="nil"/>
        </w:tcBorders>
        <w:shd w:val="clear" w:color="auto" w:fill="E36C09" w:themeFill="accent6" w:themeFillShade="BF"/>
      </w:tcPr>
    </w:tblStylePr>
  </w:style>
  <w:style w:type="table" w:styleId="114">
    <w:name w:val="Colorful Shading"/>
    <w:basedOn w:val="12"/>
    <w:qFormat/>
    <w:uiPriority w:val="71"/>
    <w:pPr>
      <w:spacing w:after="0" w:line="240" w:lineRule="auto"/>
    </w:pPr>
    <w:rPr>
      <w:color w:val="000000" w:themeColor="text1"/>
      <w14:textFill>
        <w14:solidFill>
          <w14:schemeClr w14:val="tx1"/>
        </w14:solidFill>
      </w14:textFill>
    </w:rPr>
    <w:tblPr>
      <w:tblBorders>
        <w:top w:val="single" w:color="C0504D" w:themeColor="accent2" w:sz="24" w:space="0"/>
        <w:left w:val="single" w:color="000000" w:themeColor="text1" w:sz="4" w:space="0"/>
        <w:bottom w:val="single" w:color="000000" w:themeColor="text1" w:sz="4" w:space="0"/>
        <w:right w:val="single" w:color="000000" w:themeColor="text1"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E5E5E5" w:themeFill="text1" w:themeFillTint="19"/>
    </w:tcPr>
    <w:tblStylePr w:type="firstRow">
      <w:rPr>
        <w:b/>
        <w:bCs/>
      </w:rPr>
      <w:tblPr/>
      <w:tcPr>
        <w:tcBorders>
          <w:top w:val="nil"/>
          <w:left w:val="nil"/>
          <w:bottom w:val="single" w:color="C0504D" w:themeColor="accent2"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000000" w:themeFill="text1"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000000" w:themeFill="text1"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7F7F7F" w:themeFill="text1"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115">
    <w:name w:val="Colorful Shading Accent 1"/>
    <w:basedOn w:val="12"/>
    <w:qFormat/>
    <w:uiPriority w:val="71"/>
    <w:pPr>
      <w:spacing w:after="0" w:line="240" w:lineRule="auto"/>
    </w:pPr>
    <w:rPr>
      <w:color w:val="000000" w:themeColor="text1"/>
      <w14:textFill>
        <w14:solidFill>
          <w14:schemeClr w14:val="tx1"/>
        </w14:solidFill>
      </w14:textFill>
    </w:rPr>
    <w:tblPr>
      <w:tblBorders>
        <w:top w:val="single" w:color="C0504D" w:themeColor="accent2" w:sz="24" w:space="0"/>
        <w:left w:val="single" w:color="4F81BD" w:themeColor="accent1" w:sz="4" w:space="0"/>
        <w:bottom w:val="single" w:color="4F81BD" w:themeColor="accent1" w:sz="4" w:space="0"/>
        <w:right w:val="single" w:color="4F81BD" w:themeColor="accent1"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color="C0504D" w:themeColor="accent2"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2B4D74" w:themeFill="accent1"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2B4D74" w:themeFill="accent1"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2B4D74" w:themeFill="accent1" w:themeFillShade="99"/>
      </w:tcPr>
    </w:tblStylePr>
    <w:tblStylePr w:type="band1Vert">
      <w:tblPr/>
      <w:tcPr>
        <w:shd w:val="clear" w:color="auto" w:fill="B8CCE4" w:themeFill="accent1" w:themeFillTint="66"/>
      </w:tcPr>
    </w:tblStylePr>
    <w:tblStylePr w:type="band1Horz">
      <w:tblPr/>
      <w:tcPr>
        <w:shd w:val="clear" w:color="auto" w:fill="A7C0DE" w:themeFill="accent1"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116">
    <w:name w:val="Colorful Shading Accent 2"/>
    <w:basedOn w:val="12"/>
    <w:uiPriority w:val="71"/>
    <w:pPr>
      <w:spacing w:after="0" w:line="240" w:lineRule="auto"/>
    </w:pPr>
    <w:rPr>
      <w:color w:val="000000" w:themeColor="text1"/>
      <w14:textFill>
        <w14:solidFill>
          <w14:schemeClr w14:val="tx1"/>
        </w14:solidFill>
      </w14:textFill>
    </w:rPr>
    <w:tblPr>
      <w:tblBorders>
        <w:top w:val="single" w:color="C0504D" w:themeColor="accent2" w:sz="24" w:space="0"/>
        <w:left w:val="single" w:color="C0504D" w:themeColor="accent2" w:sz="4" w:space="0"/>
        <w:bottom w:val="single" w:color="C0504D" w:themeColor="accent2" w:sz="4" w:space="0"/>
        <w:right w:val="single" w:color="C0504D" w:themeColor="accent2"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color="C0504D" w:themeColor="accent2"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772C2A" w:themeFill="accent2"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772C2A" w:themeFill="accent2"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117">
    <w:name w:val="Colorful Shading Accent 3"/>
    <w:basedOn w:val="12"/>
    <w:qFormat/>
    <w:uiPriority w:val="71"/>
    <w:pPr>
      <w:spacing w:after="0" w:line="240" w:lineRule="auto"/>
    </w:pPr>
    <w:rPr>
      <w:color w:val="000000" w:themeColor="text1"/>
      <w14:textFill>
        <w14:solidFill>
          <w14:schemeClr w14:val="tx1"/>
        </w14:solidFill>
      </w14:textFill>
    </w:rPr>
    <w:tblPr>
      <w:tblBorders>
        <w:top w:val="single" w:color="8064A2" w:themeColor="accent4" w:sz="24" w:space="0"/>
        <w:left w:val="single" w:color="9BBB59" w:themeColor="accent3" w:sz="4" w:space="0"/>
        <w:bottom w:val="single" w:color="9BBB59" w:themeColor="accent3" w:sz="4" w:space="0"/>
        <w:right w:val="single" w:color="9BBB59" w:themeColor="accent3"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color="8064A2" w:themeColor="accent4"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5E7530" w:themeFill="accent3"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5E7530" w:themeFill="accent3"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118">
    <w:name w:val="Colorful Shading Accent 4"/>
    <w:basedOn w:val="12"/>
    <w:qFormat/>
    <w:uiPriority w:val="71"/>
    <w:pPr>
      <w:spacing w:after="0" w:line="240" w:lineRule="auto"/>
    </w:pPr>
    <w:rPr>
      <w:color w:val="000000" w:themeColor="text1"/>
      <w14:textFill>
        <w14:solidFill>
          <w14:schemeClr w14:val="tx1"/>
        </w14:solidFill>
      </w14:textFill>
    </w:rPr>
    <w:tblPr>
      <w:tblBorders>
        <w:top w:val="single" w:color="9BBB59" w:themeColor="accent3" w:sz="24" w:space="0"/>
        <w:left w:val="single" w:color="8064A2" w:themeColor="accent4" w:sz="4" w:space="0"/>
        <w:bottom w:val="single" w:color="8064A2" w:themeColor="accent4" w:sz="4" w:space="0"/>
        <w:right w:val="single" w:color="8064A2" w:themeColor="accent4"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F2EFF5" w:themeFill="accent4" w:themeFillTint="19"/>
    </w:tcPr>
    <w:tblStylePr w:type="firstRow">
      <w:rPr>
        <w:b/>
        <w:bCs/>
      </w:rPr>
      <w:tblPr/>
      <w:tcPr>
        <w:tcBorders>
          <w:top w:val="nil"/>
          <w:left w:val="nil"/>
          <w:bottom w:val="single" w:color="9BBB59" w:themeColor="accent3"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4C3A62" w:themeFill="accent4"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4C3A62" w:themeFill="accent4"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4C3A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119">
    <w:name w:val="Colorful Shading Accent 5"/>
    <w:basedOn w:val="12"/>
    <w:qFormat/>
    <w:uiPriority w:val="71"/>
    <w:pPr>
      <w:spacing w:after="0" w:line="240" w:lineRule="auto"/>
    </w:pPr>
    <w:rPr>
      <w:color w:val="000000" w:themeColor="text1"/>
      <w14:textFill>
        <w14:solidFill>
          <w14:schemeClr w14:val="tx1"/>
        </w14:solidFill>
      </w14:textFill>
    </w:rPr>
    <w:tblPr>
      <w:tblBorders>
        <w:top w:val="single" w:color="F79646" w:themeColor="accent6" w:sz="24" w:space="0"/>
        <w:left w:val="single" w:color="4BACC6" w:themeColor="accent5" w:sz="4" w:space="0"/>
        <w:bottom w:val="single" w:color="4BACC6" w:themeColor="accent5" w:sz="4" w:space="0"/>
        <w:right w:val="single" w:color="4BACC6" w:themeColor="accent5"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color="F79646" w:themeColor="accent6"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276A7C" w:themeFill="accent5"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276A7C" w:themeFill="accent5"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120">
    <w:name w:val="Colorful Shading Accent 6"/>
    <w:basedOn w:val="12"/>
    <w:qFormat/>
    <w:uiPriority w:val="71"/>
    <w:pPr>
      <w:spacing w:after="0" w:line="240" w:lineRule="auto"/>
    </w:pPr>
    <w:rPr>
      <w:color w:val="000000" w:themeColor="text1"/>
      <w14:textFill>
        <w14:solidFill>
          <w14:schemeClr w14:val="tx1"/>
        </w14:solidFill>
      </w14:textFill>
    </w:rPr>
    <w:tblPr>
      <w:tblBorders>
        <w:top w:val="single" w:color="4BACC6" w:themeColor="accent5" w:sz="24" w:space="0"/>
        <w:left w:val="single" w:color="F79646" w:themeColor="accent6" w:sz="4" w:space="0"/>
        <w:bottom w:val="single" w:color="F79646" w:themeColor="accent6" w:sz="4" w:space="0"/>
        <w:right w:val="single" w:color="F79646" w:themeColor="accent6"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color="4BACC6" w:themeColor="accent5"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B65607" w:themeFill="accent6"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B65607" w:themeFill="accent6"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B65607"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121">
    <w:name w:val="Colorful List"/>
    <w:basedOn w:val="12"/>
    <w:qFormat/>
    <w:uiPriority w:val="72"/>
    <w:pPr>
      <w:spacing w:after="0" w:line="240" w:lineRule="auto"/>
    </w:pPr>
    <w:rPr>
      <w:color w:val="000000" w:themeColor="text1"/>
      <w14:textFill>
        <w14:solidFill>
          <w14:schemeClr w14:val="tx1"/>
        </w14:solidFill>
      </w14:textFill>
    </w:rPr>
    <w:tblPr>
      <w:tblCellMar>
        <w:top w:w="0" w:type="dxa"/>
        <w:left w:w="108" w:type="dxa"/>
        <w:bottom w:w="0" w:type="dxa"/>
        <w:right w:w="108" w:type="dxa"/>
      </w:tblCellMar>
    </w:tblPr>
    <w:tcPr>
      <w:shd w:val="clear" w:color="auto" w:fill="E5E5E5" w:themeFill="text1"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9E3A38" w:themeFill="accent2" w:themeFillShade="CC"/>
      </w:tcPr>
    </w:tblStylePr>
    <w:tblStylePr w:type="lastRow">
      <w:rPr>
        <w:b/>
        <w:bCs/>
        <w:color w:val="9F3B38" w:themeColor="accent2"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BFBFBF" w:themeFill="text1" w:themeFillTint="3F"/>
      </w:tcPr>
    </w:tblStylePr>
    <w:tblStylePr w:type="band1Horz">
      <w:tblPr/>
      <w:tcPr>
        <w:shd w:val="clear" w:color="auto" w:fill="CCCCCC" w:themeFill="text1" w:themeFillTint="33"/>
      </w:tcPr>
    </w:tblStylePr>
  </w:style>
  <w:style w:type="table" w:styleId="122">
    <w:name w:val="Colorful List Accent 1"/>
    <w:basedOn w:val="12"/>
    <w:qFormat/>
    <w:uiPriority w:val="72"/>
    <w:pPr>
      <w:spacing w:after="0" w:line="240" w:lineRule="auto"/>
    </w:pPr>
    <w:rPr>
      <w:color w:val="000000" w:themeColor="text1"/>
      <w14:textFill>
        <w14:solidFill>
          <w14:schemeClr w14:val="tx1"/>
        </w14:solidFill>
      </w14:textFill>
    </w:rPr>
    <w:tblPr>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9E3A38" w:themeFill="accent2" w:themeFillShade="CC"/>
      </w:tcPr>
    </w:tblStylePr>
    <w:tblStylePr w:type="lastRow">
      <w:rPr>
        <w:b/>
        <w:bCs/>
        <w:color w:val="9F3B38" w:themeColor="accent2"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123">
    <w:name w:val="Colorful List Accent 2"/>
    <w:basedOn w:val="12"/>
    <w:qFormat/>
    <w:uiPriority w:val="72"/>
    <w:pPr>
      <w:spacing w:after="0" w:line="240" w:lineRule="auto"/>
    </w:pPr>
    <w:rPr>
      <w:color w:val="000000" w:themeColor="text1"/>
      <w14:textFill>
        <w14:solidFill>
          <w14:schemeClr w14:val="tx1"/>
        </w14:solidFill>
      </w14:textFill>
    </w:rPr>
    <w:tblPr>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9E3A38" w:themeFill="accent2" w:themeFillShade="CC"/>
      </w:tcPr>
    </w:tblStylePr>
    <w:tblStylePr w:type="lastRow">
      <w:rPr>
        <w:b/>
        <w:bCs/>
        <w:color w:val="9F3B38" w:themeColor="accent2"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3" w:themeFill="accent2" w:themeFillTint="3F"/>
      </w:tcPr>
    </w:tblStylePr>
    <w:tblStylePr w:type="band1Horz">
      <w:tblPr/>
      <w:tcPr>
        <w:shd w:val="clear" w:color="auto" w:fill="F2DBDB" w:themeFill="accent2" w:themeFillTint="33"/>
      </w:tcPr>
    </w:tblStylePr>
  </w:style>
  <w:style w:type="table" w:styleId="124">
    <w:name w:val="Colorful List Accent 3"/>
    <w:basedOn w:val="12"/>
    <w:qFormat/>
    <w:uiPriority w:val="72"/>
    <w:pPr>
      <w:spacing w:after="0" w:line="240" w:lineRule="auto"/>
    </w:pPr>
    <w:rPr>
      <w:color w:val="000000" w:themeColor="text1"/>
      <w14:textFill>
        <w14:solidFill>
          <w14:schemeClr w14:val="tx1"/>
        </w14:solidFill>
      </w14:textFill>
    </w:rPr>
    <w:tblPr>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664E82" w:themeFill="accent4" w:themeFillShade="CC"/>
      </w:tcPr>
    </w:tblStylePr>
    <w:tblStylePr w:type="lastRow">
      <w:rPr>
        <w:b/>
        <w:bCs/>
        <w:color w:val="664F83" w:themeColor="accent4"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125">
    <w:name w:val="Colorful List Accent 4"/>
    <w:basedOn w:val="12"/>
    <w:qFormat/>
    <w:uiPriority w:val="72"/>
    <w:pPr>
      <w:spacing w:after="0" w:line="240" w:lineRule="auto"/>
    </w:pPr>
    <w:rPr>
      <w:color w:val="000000" w:themeColor="text1"/>
      <w14:textFill>
        <w14:solidFill>
          <w14:schemeClr w14:val="tx1"/>
        </w14:solidFill>
      </w14:textFill>
    </w:rPr>
    <w:tblPr>
      <w:tblCellMar>
        <w:top w:w="0" w:type="dxa"/>
        <w:left w:w="108" w:type="dxa"/>
        <w:bottom w:w="0" w:type="dxa"/>
        <w:right w:w="108" w:type="dxa"/>
      </w:tblCellMar>
    </w:tblPr>
    <w:tcPr>
      <w:shd w:val="clear" w:color="auto" w:fill="F2EFF5" w:themeFill="accent4"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7E9C40" w:themeFill="accent3" w:themeFillShade="CC"/>
      </w:tcPr>
    </w:tblStylePr>
    <w:tblStylePr w:type="lastRow">
      <w:rPr>
        <w:b/>
        <w:bCs/>
        <w:color w:val="7E9D40" w:themeColor="accent3"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126">
    <w:name w:val="Colorful List Accent 5"/>
    <w:basedOn w:val="12"/>
    <w:qFormat/>
    <w:uiPriority w:val="72"/>
    <w:pPr>
      <w:spacing w:after="0" w:line="240" w:lineRule="auto"/>
    </w:pPr>
    <w:rPr>
      <w:color w:val="000000" w:themeColor="text1"/>
      <w14:textFill>
        <w14:solidFill>
          <w14:schemeClr w14:val="tx1"/>
        </w14:solidFill>
      </w14:textFill>
    </w:rPr>
    <w:tblPr>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F3730A" w:themeFill="accent6" w:themeFillShade="CC"/>
      </w:tcPr>
    </w:tblStylePr>
    <w:tblStylePr w:type="lastRow">
      <w:rPr>
        <w:b/>
        <w:bCs/>
        <w:color w:val="F3740B" w:themeColor="accent6"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0" w:themeFill="accent5" w:themeFillTint="3F"/>
      </w:tcPr>
    </w:tblStylePr>
    <w:tblStylePr w:type="band1Horz">
      <w:tblPr/>
      <w:tcPr>
        <w:shd w:val="clear" w:color="auto" w:fill="DAEEF3" w:themeFill="accent5" w:themeFillTint="33"/>
      </w:tcPr>
    </w:tblStylePr>
  </w:style>
  <w:style w:type="table" w:styleId="127">
    <w:name w:val="Colorful List Accent 6"/>
    <w:basedOn w:val="12"/>
    <w:qFormat/>
    <w:uiPriority w:val="72"/>
    <w:pPr>
      <w:spacing w:after="0" w:line="240" w:lineRule="auto"/>
    </w:pPr>
    <w:rPr>
      <w:color w:val="000000" w:themeColor="text1"/>
      <w14:textFill>
        <w14:solidFill>
          <w14:schemeClr w14:val="tx1"/>
        </w14:solidFill>
      </w14:textFill>
    </w:rPr>
    <w:tblPr>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348DA5" w:themeFill="accent5" w:themeFillShade="CC"/>
      </w:tcPr>
    </w:tblStylePr>
    <w:tblStylePr w:type="lastRow">
      <w:rPr>
        <w:b/>
        <w:bCs/>
        <w:color w:val="358EA6" w:themeColor="accent5"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5D1" w:themeFill="accent6" w:themeFillTint="3F"/>
      </w:tcPr>
    </w:tblStylePr>
    <w:tblStylePr w:type="band1Horz">
      <w:tblPr/>
      <w:tcPr>
        <w:shd w:val="clear" w:color="auto" w:fill="FDE9D9" w:themeFill="accent6" w:themeFillTint="33"/>
      </w:tcPr>
    </w:tblStylePr>
  </w:style>
  <w:style w:type="table" w:styleId="128">
    <w:name w:val="Colorful Grid"/>
    <w:basedOn w:val="12"/>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14:textFill>
          <w14:solidFill>
            <w14:schemeClr w14:val="tx1"/>
          </w14:solidFill>
        </w14:textFill>
      </w:rPr>
      <w:tblPr/>
      <w:tcPr>
        <w:shd w:val="clear" w:color="auto" w:fill="999999" w:themeFill="text1" w:themeFillTint="66"/>
      </w:tcPr>
    </w:tblStylePr>
    <w:tblStylePr w:type="firstCol">
      <w:rPr>
        <w:color w:val="FFFFFF" w:themeColor="background1"/>
        <w14:textFill>
          <w14:solidFill>
            <w14:schemeClr w14:val="bg1"/>
          </w14:solidFill>
        </w14:textFill>
      </w:rPr>
      <w:tblPr/>
      <w:tcPr>
        <w:shd w:val="clear" w:color="auto" w:fill="000000" w:themeFill="text1" w:themeFillShade="BF"/>
      </w:tcPr>
    </w:tblStylePr>
    <w:tblStylePr w:type="lastCol">
      <w:rPr>
        <w:color w:val="FFFFFF" w:themeColor="background1"/>
        <w14:textFill>
          <w14:solidFill>
            <w14:schemeClr w14:val="bg1"/>
          </w14:solidFill>
        </w14:textFill>
      </w:rPr>
      <w:tblPr/>
      <w:tcPr>
        <w:shd w:val="clear" w:color="auto" w:fill="000000" w:themeFill="text1" w:themeFillShade="BF"/>
      </w:tcPr>
    </w:tblStylePr>
    <w:tblStylePr w:type="band1Vert">
      <w:tblPr/>
      <w:tcPr>
        <w:shd w:val="clear" w:color="auto" w:fill="7F7F7F" w:themeFill="text1" w:themeFillTint="7F"/>
      </w:tcPr>
    </w:tblStylePr>
    <w:tblStylePr w:type="band1Horz">
      <w:tblPr/>
      <w:tcPr>
        <w:shd w:val="clear" w:color="auto" w:fill="7F7F7F" w:themeFill="text1" w:themeFillTint="7F"/>
      </w:tcPr>
    </w:tblStylePr>
  </w:style>
  <w:style w:type="table" w:styleId="129">
    <w:name w:val="Colorful Grid Accent 1"/>
    <w:basedOn w:val="12"/>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14:textFill>
          <w14:solidFill>
            <w14:schemeClr w14:val="tx1"/>
          </w14:solidFill>
        </w14:textFill>
      </w:rPr>
      <w:tblPr/>
      <w:tcPr>
        <w:shd w:val="clear" w:color="auto" w:fill="B8CCE4" w:themeFill="accent1" w:themeFillTint="66"/>
      </w:tcPr>
    </w:tblStylePr>
    <w:tblStylePr w:type="firstCol">
      <w:rPr>
        <w:color w:val="FFFFFF" w:themeColor="background1"/>
        <w14:textFill>
          <w14:solidFill>
            <w14:schemeClr w14:val="bg1"/>
          </w14:solidFill>
        </w14:textFill>
      </w:rPr>
      <w:tblPr/>
      <w:tcPr>
        <w:shd w:val="clear" w:color="auto" w:fill="366091" w:themeFill="accent1" w:themeFillShade="BF"/>
      </w:tcPr>
    </w:tblStylePr>
    <w:tblStylePr w:type="lastCol">
      <w:rPr>
        <w:color w:val="FFFFFF" w:themeColor="background1"/>
        <w14:textFill>
          <w14:solidFill>
            <w14:schemeClr w14:val="bg1"/>
          </w14:solidFill>
        </w14:textFill>
      </w:rPr>
      <w:tblPr/>
      <w:tcPr>
        <w:shd w:val="clear" w:color="auto" w:fill="366091" w:themeFill="accent1" w:themeFillShade="BF"/>
      </w:tcPr>
    </w:tblStylePr>
    <w:tblStylePr w:type="band1Vert">
      <w:tblPr/>
      <w:tcPr>
        <w:shd w:val="clear" w:color="auto" w:fill="A7C0DE" w:themeFill="accent1" w:themeFillTint="7F"/>
      </w:tcPr>
    </w:tblStylePr>
    <w:tblStylePr w:type="band1Horz">
      <w:tblPr/>
      <w:tcPr>
        <w:shd w:val="clear" w:color="auto" w:fill="A7C0DE" w:themeFill="accent1" w:themeFillTint="7F"/>
      </w:tcPr>
    </w:tblStylePr>
  </w:style>
  <w:style w:type="table" w:styleId="130">
    <w:name w:val="Colorful Grid Accent 2"/>
    <w:basedOn w:val="12"/>
    <w:qFormat/>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14:textFill>
          <w14:solidFill>
            <w14:schemeClr w14:val="tx1"/>
          </w14:solidFill>
        </w14:textFill>
      </w:rPr>
      <w:tblPr/>
      <w:tcPr>
        <w:shd w:val="clear" w:color="auto" w:fill="E5B8B7" w:themeFill="accent2" w:themeFillTint="66"/>
      </w:tcPr>
    </w:tblStylePr>
    <w:tblStylePr w:type="firstCol">
      <w:rPr>
        <w:color w:val="FFFFFF" w:themeColor="background1"/>
        <w14:textFill>
          <w14:solidFill>
            <w14:schemeClr w14:val="bg1"/>
          </w14:solidFill>
        </w14:textFill>
      </w:rPr>
      <w:tblPr/>
      <w:tcPr>
        <w:shd w:val="clear" w:color="auto" w:fill="943734" w:themeFill="accent2" w:themeFillShade="BF"/>
      </w:tcPr>
    </w:tblStylePr>
    <w:tblStylePr w:type="lastCol">
      <w:rPr>
        <w:color w:val="FFFFFF" w:themeColor="background1"/>
        <w14:textFill>
          <w14:solidFill>
            <w14:schemeClr w14:val="bg1"/>
          </w14:solidFill>
        </w14:textFill>
      </w:rPr>
      <w:tblPr/>
      <w:tcPr>
        <w:shd w:val="clear" w:color="auto" w:fill="9437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31">
    <w:name w:val="Colorful Grid Accent 3"/>
    <w:basedOn w:val="12"/>
    <w:qFormat/>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14:textFill>
          <w14:solidFill>
            <w14:schemeClr w14:val="tx1"/>
          </w14:solidFill>
        </w14:textFill>
      </w:rPr>
      <w:tblPr/>
      <w:tcPr>
        <w:shd w:val="clear" w:color="auto" w:fill="D6E3BC" w:themeFill="accent3" w:themeFillTint="66"/>
      </w:tcPr>
    </w:tblStylePr>
    <w:tblStylePr w:type="firstCol">
      <w:rPr>
        <w:color w:val="FFFFFF" w:themeColor="background1"/>
        <w14:textFill>
          <w14:solidFill>
            <w14:schemeClr w14:val="bg1"/>
          </w14:solidFill>
        </w14:textFill>
      </w:rPr>
      <w:tblPr/>
      <w:tcPr>
        <w:shd w:val="clear" w:color="auto" w:fill="76923C" w:themeFill="accent3" w:themeFillShade="BF"/>
      </w:tcPr>
    </w:tblStylePr>
    <w:tblStylePr w:type="lastCol">
      <w:rPr>
        <w:color w:val="FFFFFF" w:themeColor="background1"/>
        <w14:textFill>
          <w14:solidFill>
            <w14:schemeClr w14:val="bg1"/>
          </w14:solidFill>
        </w14:textFill>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32">
    <w:name w:val="Colorful Grid Accent 4"/>
    <w:basedOn w:val="12"/>
    <w:qFormat/>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14:textFill>
          <w14:solidFill>
            <w14:schemeClr w14:val="tx1"/>
          </w14:solidFill>
        </w14:textFill>
      </w:rPr>
      <w:tblPr/>
      <w:tcPr>
        <w:shd w:val="clear" w:color="auto" w:fill="CCC0D9" w:themeFill="accent4" w:themeFillTint="66"/>
      </w:tcPr>
    </w:tblStylePr>
    <w:tblStylePr w:type="firstCol">
      <w:rPr>
        <w:color w:val="FFFFFF" w:themeColor="background1"/>
        <w14:textFill>
          <w14:solidFill>
            <w14:schemeClr w14:val="bg1"/>
          </w14:solidFill>
        </w14:textFill>
      </w:rPr>
      <w:tblPr/>
      <w:tcPr>
        <w:shd w:val="clear" w:color="auto" w:fill="5F497A" w:themeFill="accent4" w:themeFillShade="BF"/>
      </w:tcPr>
    </w:tblStylePr>
    <w:tblStylePr w:type="lastCol">
      <w:rPr>
        <w:color w:val="FFFFFF" w:themeColor="background1"/>
        <w14:textFill>
          <w14:solidFill>
            <w14:schemeClr w14:val="bg1"/>
          </w14:solidFill>
        </w14:textFill>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33">
    <w:name w:val="Colorful Grid Accent 5"/>
    <w:basedOn w:val="12"/>
    <w:qFormat/>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14:textFill>
          <w14:solidFill>
            <w14:schemeClr w14:val="tx1"/>
          </w14:solidFill>
        </w14:textFill>
      </w:rPr>
      <w:tblPr/>
      <w:tcPr>
        <w:shd w:val="clear" w:color="auto" w:fill="B6DDE8" w:themeFill="accent5" w:themeFillTint="66"/>
      </w:tcPr>
    </w:tblStylePr>
    <w:tblStylePr w:type="firstCol">
      <w:rPr>
        <w:color w:val="FFFFFF" w:themeColor="background1"/>
        <w14:textFill>
          <w14:solidFill>
            <w14:schemeClr w14:val="bg1"/>
          </w14:solidFill>
        </w14:textFill>
      </w:rPr>
      <w:tblPr/>
      <w:tcPr>
        <w:shd w:val="clear" w:color="auto" w:fill="31849B" w:themeFill="accent5" w:themeFillShade="BF"/>
      </w:tcPr>
    </w:tblStylePr>
    <w:tblStylePr w:type="lastCol">
      <w:rPr>
        <w:color w:val="FFFFFF" w:themeColor="background1"/>
        <w14:textFill>
          <w14:solidFill>
            <w14:schemeClr w14:val="bg1"/>
          </w14:solidFill>
        </w14:textFill>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34">
    <w:name w:val="Colorful Grid Accent 6"/>
    <w:basedOn w:val="12"/>
    <w:qFormat/>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14:textFill>
          <w14:solidFill>
            <w14:schemeClr w14:val="tx1"/>
          </w14:solidFill>
        </w14:textFill>
      </w:rPr>
      <w:tblPr/>
      <w:tcPr>
        <w:shd w:val="clear" w:color="auto" w:fill="FBD4B4" w:themeFill="accent6" w:themeFillTint="66"/>
      </w:tcPr>
    </w:tblStylePr>
    <w:tblStylePr w:type="firstCol">
      <w:rPr>
        <w:color w:val="FFFFFF" w:themeColor="background1"/>
        <w14:textFill>
          <w14:solidFill>
            <w14:schemeClr w14:val="bg1"/>
          </w14:solidFill>
        </w14:textFill>
      </w:rPr>
      <w:tblPr/>
      <w:tcPr>
        <w:shd w:val="clear" w:color="auto" w:fill="E36C09" w:themeFill="accent6" w:themeFillShade="BF"/>
      </w:tcPr>
    </w:tblStylePr>
    <w:tblStylePr w:type="lastCol">
      <w:rPr>
        <w:color w:val="FFFFFF" w:themeColor="background1"/>
        <w14:textFill>
          <w14:solidFill>
            <w14:schemeClr w14:val="bg1"/>
          </w14:solidFill>
        </w14:textFill>
      </w:rPr>
      <w:tblPr/>
      <w:tcPr>
        <w:shd w:val="clear" w:color="auto" w:fill="E36C09"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customStyle="1" w:styleId="135">
    <w:name w:val="Header Char"/>
    <w:basedOn w:val="11"/>
    <w:link w:val="19"/>
    <w:uiPriority w:val="99"/>
  </w:style>
  <w:style w:type="character" w:customStyle="1" w:styleId="136">
    <w:name w:val="Footer Char"/>
    <w:basedOn w:val="11"/>
    <w:link w:val="18"/>
    <w:uiPriority w:val="99"/>
  </w:style>
  <w:style w:type="paragraph" w:styleId="137">
    <w:name w:val="No Spacing"/>
    <w:qFormat/>
    <w:uiPriority w:val="1"/>
    <w:pPr>
      <w:spacing w:after="0" w:line="240" w:lineRule="auto"/>
    </w:pPr>
    <w:rPr>
      <w:rFonts w:asciiTheme="minorHAnsi" w:hAnsiTheme="minorHAnsi" w:eastAsiaTheme="minorEastAsia" w:cstheme="minorBidi"/>
      <w:sz w:val="22"/>
      <w:szCs w:val="22"/>
      <w:lang w:val="en-US" w:eastAsia="en-US" w:bidi="ar-SA"/>
    </w:rPr>
  </w:style>
  <w:style w:type="character" w:customStyle="1" w:styleId="138">
    <w:name w:val="Heading 1 Char"/>
    <w:basedOn w:val="11"/>
    <w:link w:val="2"/>
    <w:uiPriority w:val="9"/>
    <w:rPr>
      <w:rFonts w:asciiTheme="majorHAnsi" w:hAnsiTheme="majorHAnsi" w:eastAsiaTheme="majorEastAsia" w:cstheme="majorBidi"/>
      <w:b/>
      <w:bCs/>
      <w:color w:val="376092" w:themeColor="accent1" w:themeShade="BF"/>
      <w:sz w:val="28"/>
      <w:szCs w:val="28"/>
    </w:rPr>
  </w:style>
  <w:style w:type="character" w:customStyle="1" w:styleId="139">
    <w:name w:val="Heading 2 Char"/>
    <w:basedOn w:val="11"/>
    <w:link w:val="3"/>
    <w:uiPriority w:val="9"/>
    <w:rPr>
      <w:rFonts w:asciiTheme="majorHAnsi" w:hAnsiTheme="majorHAnsi" w:eastAsiaTheme="majorEastAsia" w:cstheme="majorBidi"/>
      <w:b/>
      <w:bCs/>
      <w:color w:val="4F81BD" w:themeColor="accent1"/>
      <w:sz w:val="26"/>
      <w:szCs w:val="26"/>
      <w14:textFill>
        <w14:solidFill>
          <w14:schemeClr w14:val="accent1"/>
        </w14:solidFill>
      </w14:textFill>
    </w:rPr>
  </w:style>
  <w:style w:type="character" w:customStyle="1" w:styleId="140">
    <w:name w:val="Heading 3 Char"/>
    <w:basedOn w:val="11"/>
    <w:link w:val="4"/>
    <w:uiPriority w:val="9"/>
    <w:rPr>
      <w:rFonts w:asciiTheme="majorHAnsi" w:hAnsiTheme="majorHAnsi" w:eastAsiaTheme="majorEastAsia" w:cstheme="majorBidi"/>
      <w:b/>
      <w:bCs/>
      <w:color w:val="4F81BD" w:themeColor="accent1"/>
      <w14:textFill>
        <w14:solidFill>
          <w14:schemeClr w14:val="accent1"/>
        </w14:solidFill>
      </w14:textFill>
    </w:rPr>
  </w:style>
  <w:style w:type="character" w:customStyle="1" w:styleId="141">
    <w:name w:val="Title Char"/>
    <w:basedOn w:val="11"/>
    <w:link w:val="36"/>
    <w:uiPriority w:val="10"/>
    <w:rPr>
      <w:rFonts w:asciiTheme="majorHAnsi" w:hAnsiTheme="majorHAnsi" w:eastAsiaTheme="majorEastAsia" w:cstheme="majorBidi"/>
      <w:color w:val="17375E" w:themeColor="text2" w:themeShade="BF"/>
      <w:spacing w:val="5"/>
      <w:kern w:val="28"/>
      <w:sz w:val="52"/>
      <w:szCs w:val="52"/>
    </w:rPr>
  </w:style>
  <w:style w:type="character" w:customStyle="1" w:styleId="142">
    <w:name w:val="Subtitle Char"/>
    <w:basedOn w:val="11"/>
    <w:link w:val="34"/>
    <w:uiPriority w:val="11"/>
    <w:rPr>
      <w:rFonts w:asciiTheme="majorHAnsi" w:hAnsiTheme="majorHAnsi" w:eastAsiaTheme="majorEastAsia" w:cstheme="majorBidi"/>
      <w:i/>
      <w:iCs/>
      <w:color w:val="4F81BD" w:themeColor="accent1"/>
      <w:spacing w:val="15"/>
      <w:sz w:val="24"/>
      <w:szCs w:val="24"/>
      <w14:textFill>
        <w14:solidFill>
          <w14:schemeClr w14:val="accent1"/>
        </w14:solidFill>
      </w14:textFill>
    </w:rPr>
  </w:style>
  <w:style w:type="paragraph" w:styleId="143">
    <w:name w:val="List Paragraph"/>
    <w:basedOn w:val="1"/>
    <w:qFormat/>
    <w:uiPriority w:val="34"/>
    <w:pPr>
      <w:ind w:left="720"/>
      <w:contextualSpacing/>
    </w:pPr>
  </w:style>
  <w:style w:type="character" w:customStyle="1" w:styleId="144">
    <w:name w:val="Body Text Char"/>
    <w:basedOn w:val="11"/>
    <w:link w:val="13"/>
    <w:uiPriority w:val="99"/>
  </w:style>
  <w:style w:type="character" w:customStyle="1" w:styleId="145">
    <w:name w:val="Body Text 2 Char"/>
    <w:basedOn w:val="11"/>
    <w:link w:val="14"/>
    <w:uiPriority w:val="99"/>
  </w:style>
  <w:style w:type="character" w:customStyle="1" w:styleId="146">
    <w:name w:val="Body Text 3 Char"/>
    <w:basedOn w:val="11"/>
    <w:link w:val="15"/>
    <w:qFormat/>
    <w:uiPriority w:val="99"/>
    <w:rPr>
      <w:sz w:val="16"/>
      <w:szCs w:val="16"/>
    </w:rPr>
  </w:style>
  <w:style w:type="character" w:customStyle="1" w:styleId="147">
    <w:name w:val="Macro Text Char"/>
    <w:basedOn w:val="11"/>
    <w:link w:val="32"/>
    <w:qFormat/>
    <w:uiPriority w:val="99"/>
    <w:rPr>
      <w:rFonts w:ascii="Courier" w:hAnsi="Courier"/>
      <w:sz w:val="20"/>
      <w:szCs w:val="20"/>
    </w:rPr>
  </w:style>
  <w:style w:type="paragraph" w:styleId="148">
    <w:name w:val="Quote"/>
    <w:basedOn w:val="1"/>
    <w:next w:val="1"/>
    <w:link w:val="149"/>
    <w:qFormat/>
    <w:uiPriority w:val="29"/>
    <w:rPr>
      <w:i/>
      <w:iCs/>
      <w:color w:val="000000" w:themeColor="text1"/>
      <w14:textFill>
        <w14:solidFill>
          <w14:schemeClr w14:val="tx1"/>
        </w14:solidFill>
      </w14:textFill>
    </w:rPr>
  </w:style>
  <w:style w:type="character" w:customStyle="1" w:styleId="149">
    <w:name w:val="Quote Char"/>
    <w:basedOn w:val="11"/>
    <w:link w:val="148"/>
    <w:qFormat/>
    <w:uiPriority w:val="29"/>
    <w:rPr>
      <w:i/>
      <w:iCs/>
      <w:color w:val="000000" w:themeColor="text1"/>
      <w14:textFill>
        <w14:solidFill>
          <w14:schemeClr w14:val="tx1"/>
        </w14:solidFill>
      </w14:textFill>
    </w:rPr>
  </w:style>
  <w:style w:type="character" w:customStyle="1" w:styleId="150">
    <w:name w:val="Heading 4 Char"/>
    <w:basedOn w:val="11"/>
    <w:link w:val="5"/>
    <w:semiHidden/>
    <w:qFormat/>
    <w:uiPriority w:val="9"/>
    <w:rPr>
      <w:rFonts w:asciiTheme="majorHAnsi" w:hAnsiTheme="majorHAnsi" w:eastAsiaTheme="majorEastAsia" w:cstheme="majorBidi"/>
      <w:b/>
      <w:bCs/>
      <w:i/>
      <w:iCs/>
      <w:color w:val="4F81BD" w:themeColor="accent1"/>
      <w14:textFill>
        <w14:solidFill>
          <w14:schemeClr w14:val="accent1"/>
        </w14:solidFill>
      </w14:textFill>
    </w:rPr>
  </w:style>
  <w:style w:type="character" w:customStyle="1" w:styleId="151">
    <w:name w:val="Heading 5 Char"/>
    <w:basedOn w:val="11"/>
    <w:link w:val="6"/>
    <w:semiHidden/>
    <w:qFormat/>
    <w:uiPriority w:val="9"/>
    <w:rPr>
      <w:rFonts w:asciiTheme="majorHAnsi" w:hAnsiTheme="majorHAnsi" w:eastAsiaTheme="majorEastAsia" w:cstheme="majorBidi"/>
      <w:color w:val="254061" w:themeColor="accent1" w:themeShade="80"/>
    </w:rPr>
  </w:style>
  <w:style w:type="character" w:customStyle="1" w:styleId="152">
    <w:name w:val="Heading 6 Char"/>
    <w:basedOn w:val="11"/>
    <w:link w:val="7"/>
    <w:semiHidden/>
    <w:qFormat/>
    <w:uiPriority w:val="9"/>
    <w:rPr>
      <w:rFonts w:asciiTheme="majorHAnsi" w:hAnsiTheme="majorHAnsi" w:eastAsiaTheme="majorEastAsia" w:cstheme="majorBidi"/>
      <w:i/>
      <w:iCs/>
      <w:color w:val="254061" w:themeColor="accent1" w:themeShade="80"/>
    </w:rPr>
  </w:style>
  <w:style w:type="character" w:customStyle="1" w:styleId="153">
    <w:name w:val="Heading 7 Char"/>
    <w:basedOn w:val="11"/>
    <w:link w:val="8"/>
    <w:semiHidden/>
    <w:qFormat/>
    <w:uiPriority w:val="9"/>
    <w:rPr>
      <w:rFonts w:asciiTheme="majorHAnsi" w:hAnsiTheme="majorHAnsi" w:eastAsiaTheme="majorEastAsia" w:cstheme="majorBidi"/>
      <w:i/>
      <w:iCs/>
      <w:color w:val="404040" w:themeColor="text1" w:themeTint="BF"/>
      <w14:textFill>
        <w14:solidFill>
          <w14:schemeClr w14:val="tx1">
            <w14:lumMod w14:val="75000"/>
            <w14:lumOff w14:val="25000"/>
          </w14:schemeClr>
        </w14:solidFill>
      </w14:textFill>
    </w:rPr>
  </w:style>
  <w:style w:type="character" w:customStyle="1" w:styleId="154">
    <w:name w:val="Heading 8 Char"/>
    <w:basedOn w:val="11"/>
    <w:link w:val="9"/>
    <w:semiHidden/>
    <w:qFormat/>
    <w:uiPriority w:val="9"/>
    <w:rPr>
      <w:rFonts w:asciiTheme="majorHAnsi" w:hAnsiTheme="majorHAnsi" w:eastAsiaTheme="majorEastAsia" w:cstheme="majorBidi"/>
      <w:color w:val="4F81BD" w:themeColor="accent1"/>
      <w:sz w:val="20"/>
      <w:szCs w:val="20"/>
      <w14:textFill>
        <w14:solidFill>
          <w14:schemeClr w14:val="accent1"/>
        </w14:solidFill>
      </w14:textFill>
    </w:rPr>
  </w:style>
  <w:style w:type="character" w:customStyle="1" w:styleId="155">
    <w:name w:val="Heading 9 Char"/>
    <w:basedOn w:val="11"/>
    <w:link w:val="10"/>
    <w:semiHidden/>
    <w:qFormat/>
    <w:uiPriority w:val="9"/>
    <w:rPr>
      <w:rFonts w:asciiTheme="majorHAnsi" w:hAnsiTheme="majorHAnsi" w:eastAsiaTheme="majorEastAsia" w:cstheme="majorBidi"/>
      <w:i/>
      <w:iCs/>
      <w:color w:val="404040" w:themeColor="text1" w:themeTint="BF"/>
      <w:sz w:val="20"/>
      <w:szCs w:val="20"/>
      <w14:textFill>
        <w14:solidFill>
          <w14:schemeClr w14:val="tx1">
            <w14:lumMod w14:val="75000"/>
            <w14:lumOff w14:val="25000"/>
          </w14:schemeClr>
        </w14:solidFill>
      </w14:textFill>
    </w:rPr>
  </w:style>
  <w:style w:type="paragraph" w:styleId="156">
    <w:name w:val="Intense Quote"/>
    <w:basedOn w:val="1"/>
    <w:next w:val="1"/>
    <w:link w:val="157"/>
    <w:qFormat/>
    <w:uiPriority w:val="30"/>
    <w:pPr>
      <w:pBdr>
        <w:bottom w:val="single" w:color="4F81BD" w:themeColor="accent1" w:sz="4" w:space="4"/>
      </w:pBdr>
      <w:spacing w:before="200" w:after="280"/>
      <w:ind w:left="936" w:right="936"/>
    </w:pPr>
    <w:rPr>
      <w:b/>
      <w:bCs/>
      <w:i/>
      <w:iCs/>
      <w:color w:val="4F81BD" w:themeColor="accent1"/>
      <w14:textFill>
        <w14:solidFill>
          <w14:schemeClr w14:val="accent1"/>
        </w14:solidFill>
      </w14:textFill>
    </w:rPr>
  </w:style>
  <w:style w:type="character" w:customStyle="1" w:styleId="157">
    <w:name w:val="Intense Quote Char"/>
    <w:basedOn w:val="11"/>
    <w:link w:val="156"/>
    <w:qFormat/>
    <w:uiPriority w:val="30"/>
    <w:rPr>
      <w:b/>
      <w:bCs/>
      <w:i/>
      <w:iCs/>
      <w:color w:val="4F81BD" w:themeColor="accent1"/>
      <w14:textFill>
        <w14:solidFill>
          <w14:schemeClr w14:val="accent1"/>
        </w14:solidFill>
      </w14:textFill>
    </w:rPr>
  </w:style>
  <w:style w:type="character" w:customStyle="1" w:styleId="158">
    <w:name w:val="Subtle Emphasis"/>
    <w:basedOn w:val="11"/>
    <w:qFormat/>
    <w:uiPriority w:val="19"/>
    <w:rPr>
      <w:i/>
      <w:iCs/>
      <w:color w:val="808080" w:themeColor="text1" w:themeTint="80"/>
      <w14:textFill>
        <w14:solidFill>
          <w14:schemeClr w14:val="tx1">
            <w14:lumMod w14:val="50000"/>
            <w14:lumOff w14:val="50000"/>
          </w14:schemeClr>
        </w14:solidFill>
      </w14:textFill>
    </w:rPr>
  </w:style>
  <w:style w:type="character" w:customStyle="1" w:styleId="159">
    <w:name w:val="Intense Emphasis"/>
    <w:basedOn w:val="11"/>
    <w:qFormat/>
    <w:uiPriority w:val="21"/>
    <w:rPr>
      <w:b/>
      <w:bCs/>
      <w:i/>
      <w:iCs/>
      <w:color w:val="4F81BD" w:themeColor="accent1"/>
      <w14:textFill>
        <w14:solidFill>
          <w14:schemeClr w14:val="accent1"/>
        </w14:solidFill>
      </w14:textFill>
    </w:rPr>
  </w:style>
  <w:style w:type="character" w:customStyle="1" w:styleId="160">
    <w:name w:val="Subtle Reference"/>
    <w:basedOn w:val="11"/>
    <w:qFormat/>
    <w:uiPriority w:val="31"/>
    <w:rPr>
      <w:smallCaps/>
      <w:color w:val="C0504D" w:themeColor="accent2"/>
      <w:u w:val="single"/>
      <w14:textFill>
        <w14:solidFill>
          <w14:schemeClr w14:val="accent2"/>
        </w14:solidFill>
      </w14:textFill>
    </w:rPr>
  </w:style>
  <w:style w:type="character" w:customStyle="1" w:styleId="161">
    <w:name w:val="Intense Reference"/>
    <w:basedOn w:val="11"/>
    <w:qFormat/>
    <w:uiPriority w:val="32"/>
    <w:rPr>
      <w:b/>
      <w:bCs/>
      <w:smallCaps/>
      <w:color w:val="C0504D" w:themeColor="accent2"/>
      <w:spacing w:val="5"/>
      <w:u w:val="single"/>
      <w14:textFill>
        <w14:solidFill>
          <w14:schemeClr w14:val="accent2"/>
        </w14:solidFill>
      </w14:textFill>
    </w:rPr>
  </w:style>
  <w:style w:type="character" w:customStyle="1" w:styleId="162">
    <w:name w:val="Book Title"/>
    <w:basedOn w:val="11"/>
    <w:qFormat/>
    <w:uiPriority w:val="33"/>
    <w:rPr>
      <w:b/>
      <w:bCs/>
      <w:smallCaps/>
      <w:spacing w:val="5"/>
    </w:rPr>
  </w:style>
  <w:style w:type="paragraph" w:customStyle="1" w:styleId="163">
    <w:name w:val="TOC Heading"/>
    <w:basedOn w:val="2"/>
    <w:next w:val="1"/>
    <w:semiHidden/>
    <w:unhideWhenUsed/>
    <w:qFormat/>
    <w:uiPriority w:val="39"/>
    <w:pPr>
      <w:outlineLvl w:val="9"/>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datastoreItem>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4</TotalTime>
  <ScaleCrop>false</ScaleCrop>
  <LinksUpToDate>false</LinksUpToDate>
  <CharactersWithSpaces>0</CharactersWithSpaces>
  <Application>WPS Office_12.2.0.21172_F1E327BC-269C-435d-A152-05C5408002CA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2013-12-23T23:15:00Z</dcterms:created>
  <dc:creator>python-docx</dc:creator>
  <dc:description>generated by python-docx</dc:description>
  <cp:lastModifiedBy>WPS_1707542059</cp:lastModifiedBy>
  <dcterms:modified xsi:type="dcterms:W3CDTF">2025-05-14T14:54:15Z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1033-12.2.0.21172</vt:lpwstr>
  </property>
  <property fmtid="{D5CDD505-2E9C-101B-9397-08002B2CF9AE}" pid="3" name="ICV">
    <vt:lpwstr>893771CA8C0E49449AA84AFAB3375853_12</vt:lpwstr>
  </property>
</Properties>
</file>